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rsidTr="003F46E9">
        <w:trPr>
          <w:trHeight w:hRule="exact" w:val="1418"/>
        </w:trPr>
        <w:tc>
          <w:tcPr>
            <w:tcW w:w="7761" w:type="dxa"/>
            <w:vAlign w:val="center"/>
          </w:tcPr>
          <w:p w:rsidR="00975ED3" w:rsidRPr="00975ED3" w:rsidRDefault="00357258" w:rsidP="00357258">
            <w:pPr>
              <w:pStyle w:val="Title"/>
            </w:pPr>
            <w:r>
              <w:t xml:space="preserve">VBA - </w:t>
            </w:r>
            <w:r w:rsidR="00967A92">
              <w:t xml:space="preserve">Generate </w:t>
            </w:r>
            <w:r w:rsidR="00E64498">
              <w:t>Summary</w:t>
            </w:r>
            <w:r w:rsidR="00791A6E">
              <w:t xml:space="preserve"> </w:t>
            </w:r>
            <w:r w:rsidR="00967A92">
              <w:t>Species Lists</w:t>
            </w:r>
            <w:r w:rsidR="006C6A68">
              <w:t xml:space="preserve"> </w:t>
            </w:r>
          </w:p>
        </w:tc>
      </w:tr>
      <w:tr w:rsidR="00975ED3" w:rsidTr="003F46E9">
        <w:trPr>
          <w:trHeight w:val="1247"/>
        </w:trPr>
        <w:tc>
          <w:tcPr>
            <w:tcW w:w="7761" w:type="dxa"/>
            <w:vAlign w:val="center"/>
          </w:tcPr>
          <w:p w:rsidR="00975ED3" w:rsidRDefault="00967A92" w:rsidP="00E64498">
            <w:pPr>
              <w:pStyle w:val="Subtitle"/>
            </w:pPr>
            <w:r>
              <w:t xml:space="preserve">How to generate a </w:t>
            </w:r>
            <w:r w:rsidR="00E64498">
              <w:t xml:space="preserve">summary </w:t>
            </w:r>
            <w:r>
              <w:t xml:space="preserve">species report in the </w:t>
            </w:r>
            <w:r w:rsidR="00CD6FCF">
              <w:t>Victorian Biodiversity Atlas</w:t>
            </w:r>
            <w:r w:rsidR="00CD6FCF" w:rsidRPr="003F7759">
              <w:t xml:space="preserve"> </w:t>
            </w:r>
          </w:p>
        </w:tc>
      </w:tr>
    </w:tbl>
    <w:p w:rsidR="00806AB6" w:rsidRDefault="00806AB6" w:rsidP="00307C36"/>
    <w:p w:rsidR="00806AB6" w:rsidRDefault="00806AB6" w:rsidP="00806AB6">
      <w:pPr>
        <w:pStyle w:val="BodyText"/>
        <w:sectPr w:rsidR="00806AB6" w:rsidSect="00EE7380">
          <w:headerReference w:type="even" r:id="rId8"/>
          <w:headerReference w:type="default" r:id="rId9"/>
          <w:footerReference w:type="even" r:id="rId10"/>
          <w:footerReference w:type="default" r:id="rId11"/>
          <w:headerReference w:type="first" r:id="rId12"/>
          <w:footerReference w:type="first" r:id="rId13"/>
          <w:pgSz w:w="11907" w:h="16840" w:code="9"/>
          <w:pgMar w:top="2211" w:right="737" w:bottom="794" w:left="851" w:header="284" w:footer="284" w:gutter="0"/>
          <w:cols w:space="284"/>
          <w:titlePg/>
          <w:docGrid w:linePitch="360"/>
        </w:sectPr>
      </w:pPr>
    </w:p>
    <w:p w:rsidR="00DB66C6" w:rsidRPr="00DB66C6" w:rsidRDefault="00DB66C6" w:rsidP="00DB66C6">
      <w:pPr>
        <w:pStyle w:val="Heading2"/>
        <w:rPr>
          <w:bCs w:val="0"/>
          <w:iCs w:val="0"/>
          <w:color w:val="494847"/>
          <w:kern w:val="0"/>
          <w:sz w:val="20"/>
          <w:szCs w:val="20"/>
        </w:rPr>
      </w:pPr>
      <w:r w:rsidRPr="00DB66C6">
        <w:rPr>
          <w:bCs w:val="0"/>
          <w:iCs w:val="0"/>
          <w:color w:val="494847"/>
          <w:kern w:val="0"/>
          <w:sz w:val="20"/>
          <w:szCs w:val="20"/>
        </w:rPr>
        <w:t>A Summary species list report will generate a summarised list of the taxa recorded in your chosen area and can be created by any user of the VBA. Follow these steps to generate your own report.</w:t>
      </w:r>
    </w:p>
    <w:p w:rsidR="00CD6FCF" w:rsidRPr="00967A92" w:rsidRDefault="00CD6FCF" w:rsidP="00967A92">
      <w:pPr>
        <w:pStyle w:val="Heading2"/>
        <w:rPr>
          <w:i/>
        </w:rPr>
      </w:pPr>
      <w:r w:rsidRPr="00967A92">
        <w:rPr>
          <w:i/>
        </w:rPr>
        <w:t>Tips</w:t>
      </w:r>
    </w:p>
    <w:p w:rsidR="00CD6FCF" w:rsidRPr="00967A92" w:rsidRDefault="00CD6FCF" w:rsidP="00CD6FCF">
      <w:pPr>
        <w:pStyle w:val="BodyText12ptBefore"/>
        <w:rPr>
          <w:b/>
          <w:bCs/>
          <w:i/>
          <w:iCs/>
        </w:rPr>
      </w:pPr>
      <w:r w:rsidRPr="00967A92">
        <w:rPr>
          <w:i/>
        </w:rPr>
        <w:t xml:space="preserve">Throughout the VBA each window has </w:t>
      </w:r>
      <w:proofErr w:type="gramStart"/>
      <w:r w:rsidRPr="00967A92">
        <w:rPr>
          <w:i/>
        </w:rPr>
        <w:t xml:space="preserve">a </w:t>
      </w:r>
      <w:r w:rsidRPr="00E6235E">
        <w:rPr>
          <w:b/>
          <w:i/>
          <w:color w:val="00B2A9"/>
          <w:sz w:val="24"/>
          <w:szCs w:val="24"/>
        </w:rPr>
        <w:t>?</w:t>
      </w:r>
      <w:proofErr w:type="gramEnd"/>
      <w:r w:rsidRPr="00967A92">
        <w:rPr>
          <w:i/>
        </w:rPr>
        <w:t xml:space="preserve"> in the top right hand corner – this is window-specific help that will provide further details about how to complete the fields. </w:t>
      </w:r>
    </w:p>
    <w:p w:rsidR="00CD6FCF" w:rsidRDefault="00CD6FCF" w:rsidP="00CD6FCF">
      <w:pPr>
        <w:pStyle w:val="BodyText12ptBefore"/>
        <w:rPr>
          <w:i/>
        </w:rPr>
      </w:pPr>
      <w:r w:rsidRPr="00967A92">
        <w:rPr>
          <w:i/>
        </w:rPr>
        <w:t xml:space="preserve">Make sure that you have allowed pop-ups from your browser (you will need to allow these from the VBA site)  </w:t>
      </w:r>
    </w:p>
    <w:p w:rsidR="008F4F4F" w:rsidRPr="008F4F4F" w:rsidRDefault="00CD6FCF" w:rsidP="00F570FB">
      <w:pPr>
        <w:pStyle w:val="BodyText12ptBefore"/>
        <w:numPr>
          <w:ilvl w:val="0"/>
          <w:numId w:val="24"/>
        </w:numPr>
        <w:rPr>
          <w:lang w:val="en" w:bidi="ta-IN"/>
        </w:rPr>
      </w:pPr>
      <w:r w:rsidRPr="00F25C3B">
        <w:t>Visit VBA (</w:t>
      </w:r>
      <w:r w:rsidR="00556C65">
        <w:rPr>
          <w:color w:val="0070C0"/>
        </w:rPr>
        <w:t>https://vba.dse.vic.gov.au/vba/</w:t>
      </w:r>
      <w:bookmarkStart w:id="2" w:name="_GoBack"/>
      <w:bookmarkEnd w:id="2"/>
      <w:r w:rsidRPr="00F25C3B">
        <w:t xml:space="preserve">) and </w:t>
      </w:r>
      <w:r w:rsidR="00DB66C6">
        <w:t xml:space="preserve">enter as a </w:t>
      </w:r>
      <w:r w:rsidR="00DB66C6" w:rsidRPr="00EF7371">
        <w:rPr>
          <w:bCs/>
          <w:iCs/>
          <w:color w:val="00B2A9" w:themeColor="accent1"/>
          <w:kern w:val="20"/>
        </w:rPr>
        <w:t>guest</w:t>
      </w:r>
      <w:r w:rsidR="00DB66C6">
        <w:t xml:space="preserve"> or via your </w:t>
      </w:r>
      <w:r w:rsidRPr="00F25C3B">
        <w:t>Login Name &amp; Password</w:t>
      </w:r>
    </w:p>
    <w:p w:rsidR="009239B1" w:rsidRPr="00406798" w:rsidRDefault="009239B1" w:rsidP="00F570FB">
      <w:pPr>
        <w:pStyle w:val="BodyText12ptBefore"/>
        <w:numPr>
          <w:ilvl w:val="0"/>
          <w:numId w:val="24"/>
        </w:numPr>
        <w:rPr>
          <w:color w:val="auto"/>
          <w:lang w:val="en" w:bidi="ta-IN"/>
        </w:rPr>
      </w:pPr>
      <w:r w:rsidRPr="00406798">
        <w:t xml:space="preserve">Navigate to the </w:t>
      </w:r>
      <w:r w:rsidR="00D16FDA" w:rsidRPr="00406798">
        <w:rPr>
          <w:bCs/>
          <w:iCs/>
          <w:color w:val="00B2A9" w:themeColor="accent1"/>
          <w:kern w:val="20"/>
        </w:rPr>
        <w:t>Search</w:t>
      </w:r>
      <w:r w:rsidRPr="00406798">
        <w:t xml:space="preserve"> section in the top left of the Welcome page and then select </w:t>
      </w:r>
      <w:r w:rsidRPr="00406798">
        <w:rPr>
          <w:bCs/>
          <w:iCs/>
          <w:color w:val="00B2A9" w:themeColor="accent1"/>
          <w:kern w:val="20"/>
        </w:rPr>
        <w:t xml:space="preserve">Species </w:t>
      </w:r>
      <w:r w:rsidR="00D16FDA" w:rsidRPr="00406798">
        <w:rPr>
          <w:bCs/>
          <w:iCs/>
          <w:color w:val="00B2A9" w:themeColor="accent1"/>
          <w:kern w:val="20"/>
        </w:rPr>
        <w:t>and Surveys</w:t>
      </w:r>
      <w:r w:rsidRPr="00406798">
        <w:t xml:space="preserve"> &gt; </w:t>
      </w:r>
      <w:r w:rsidRPr="00406798">
        <w:rPr>
          <w:bCs/>
          <w:iCs/>
          <w:color w:val="00B2A9" w:themeColor="accent1"/>
          <w:kern w:val="20"/>
        </w:rPr>
        <w:t>Species Lists &amp; Maps</w:t>
      </w:r>
    </w:p>
    <w:p w:rsidR="001306D2" w:rsidRDefault="00DB66C6" w:rsidP="007B2707">
      <w:pPr>
        <w:pStyle w:val="DSEBody"/>
        <w:ind w:left="360"/>
      </w:pPr>
      <w:r>
        <w:rPr>
          <w:noProof/>
          <w:lang w:eastAsia="en-AU"/>
        </w:rPr>
        <w:drawing>
          <wp:anchor distT="0" distB="0" distL="114300" distR="114300" simplePos="0" relativeHeight="251654142" behindDoc="0" locked="0" layoutInCell="1" allowOverlap="1" wp14:anchorId="620A6529" wp14:editId="43D7B847">
            <wp:simplePos x="0" y="0"/>
            <wp:positionH relativeFrom="column">
              <wp:posOffset>12065</wp:posOffset>
            </wp:positionH>
            <wp:positionV relativeFrom="paragraph">
              <wp:posOffset>109171</wp:posOffset>
            </wp:positionV>
            <wp:extent cx="2399665" cy="1941195"/>
            <wp:effectExtent l="0" t="0" r="635" b="19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9665" cy="1941195"/>
                    </a:xfrm>
                    <a:prstGeom prst="rect">
                      <a:avLst/>
                    </a:prstGeom>
                    <a:noFill/>
                  </pic:spPr>
                </pic:pic>
              </a:graphicData>
            </a:graphic>
            <wp14:sizeRelH relativeFrom="page">
              <wp14:pctWidth>0</wp14:pctWidth>
            </wp14:sizeRelH>
            <wp14:sizeRelV relativeFrom="page">
              <wp14:pctHeight>0</wp14:pctHeight>
            </wp14:sizeRelV>
          </wp:anchor>
        </w:drawing>
      </w:r>
    </w:p>
    <w:p w:rsidR="00240262" w:rsidRDefault="007B2707" w:rsidP="00240262">
      <w:pPr>
        <w:pStyle w:val="ListNumber"/>
        <w:numPr>
          <w:ilvl w:val="0"/>
          <w:numId w:val="0"/>
        </w:numPr>
      </w:pPr>
      <w:r>
        <w:rPr>
          <w:noProof/>
        </w:rPr>
        <mc:AlternateContent>
          <mc:Choice Requires="wps">
            <w:drawing>
              <wp:anchor distT="0" distB="0" distL="114300" distR="114300" simplePos="0" relativeHeight="251687936" behindDoc="0" locked="0" layoutInCell="1" allowOverlap="1" wp14:anchorId="3F7A88D8" wp14:editId="5AE0A1E1">
                <wp:simplePos x="0" y="0"/>
                <wp:positionH relativeFrom="column">
                  <wp:posOffset>2084070</wp:posOffset>
                </wp:positionH>
                <wp:positionV relativeFrom="paragraph">
                  <wp:posOffset>187325</wp:posOffset>
                </wp:positionV>
                <wp:extent cx="0" cy="396240"/>
                <wp:effectExtent l="76200" t="0" r="57150" b="60960"/>
                <wp:wrapNone/>
                <wp:docPr id="11" name="Straight Arrow Connector 11"/>
                <wp:cNvGraphicFramePr/>
                <a:graphic xmlns:a="http://schemas.openxmlformats.org/drawingml/2006/main">
                  <a:graphicData uri="http://schemas.microsoft.com/office/word/2010/wordprocessingShape">
                    <wps:wsp>
                      <wps:cNvCnPr/>
                      <wps:spPr>
                        <a:xfrm>
                          <a:off x="0" y="0"/>
                          <a:ext cx="0" cy="39624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5AA49486" id="_x0000_t32" coordsize="21600,21600" o:spt="32" o:oned="t" path="m,l21600,21600e" filled="f">
                <v:path arrowok="t" fillok="f" o:connecttype="none"/>
                <o:lock v:ext="edit" shapetype="t"/>
              </v:shapetype>
              <v:shape id="Straight Arrow Connector 11" o:spid="_x0000_s1026" type="#_x0000_t32" style="position:absolute;margin-left:164.1pt;margin-top:14.75pt;width:0;height:3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" strokecolor="#00b2a9" strokeweight="2pt">
                <v:stroke endarrow="block"/>
              </v:shape>
            </w:pict>
          </mc:Fallback>
        </mc:AlternateContent>
      </w:r>
    </w:p>
    <w:p w:rsidR="00460774" w:rsidRDefault="007B2707" w:rsidP="008F4F4F">
      <w:pPr>
        <w:pStyle w:val="BodyText12ptBefore"/>
      </w:pPr>
      <w:r>
        <w:rPr>
          <w:noProof/>
          <w:lang w:eastAsia="en-AU"/>
        </w:rPr>
        <mc:AlternateContent>
          <mc:Choice Requires="wps">
            <w:drawing>
              <wp:anchor distT="0" distB="0" distL="114300" distR="114300" simplePos="0" relativeHeight="251688960" behindDoc="0" locked="0" layoutInCell="1" allowOverlap="1" wp14:anchorId="78128C77" wp14:editId="7AA3AD15">
                <wp:simplePos x="0" y="0"/>
                <wp:positionH relativeFrom="column">
                  <wp:posOffset>3604895</wp:posOffset>
                </wp:positionH>
                <wp:positionV relativeFrom="paragraph">
                  <wp:posOffset>11430</wp:posOffset>
                </wp:positionV>
                <wp:extent cx="0" cy="396240"/>
                <wp:effectExtent l="76200" t="0" r="57150" b="60960"/>
                <wp:wrapNone/>
                <wp:docPr id="10" name="Straight Arrow Connector 10"/>
                <wp:cNvGraphicFramePr/>
                <a:graphic xmlns:a="http://schemas.openxmlformats.org/drawingml/2006/main">
                  <a:graphicData uri="http://schemas.microsoft.com/office/word/2010/wordprocessingShape">
                    <wps:wsp>
                      <wps:cNvCnPr/>
                      <wps:spPr>
                        <a:xfrm>
                          <a:off x="0" y="0"/>
                          <a:ext cx="0" cy="39624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291AC9D" id="Straight Arrow Connector 10" o:spid="_x0000_s1026" type="#_x0000_t32" style="position:absolute;margin-left:283.85pt;margin-top:.9pt;width:0;height:31.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" strokecolor="#00b2a9" strokeweight="2pt">
                <v:stroke endarrow="block"/>
              </v:shape>
            </w:pict>
          </mc:Fallback>
        </mc:AlternateContent>
      </w:r>
      <w:r>
        <w:rPr>
          <w:noProof/>
          <w:lang w:eastAsia="en-AU"/>
        </w:rPr>
        <w:drawing>
          <wp:anchor distT="0" distB="0" distL="114300" distR="114300" simplePos="0" relativeHeight="251655167" behindDoc="0" locked="0" layoutInCell="1" allowOverlap="1" wp14:anchorId="343F5340" wp14:editId="7C698162">
            <wp:simplePos x="0" y="0"/>
            <wp:positionH relativeFrom="column">
              <wp:posOffset>1252855</wp:posOffset>
            </wp:positionH>
            <wp:positionV relativeFrom="paragraph">
              <wp:posOffset>238125</wp:posOffset>
            </wp:positionV>
            <wp:extent cx="5092065" cy="1209675"/>
            <wp:effectExtent l="19050" t="19050" r="13335" b="285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11841" r="57162" b="74359"/>
                    <a:stretch/>
                  </pic:blipFill>
                  <pic:spPr bwMode="auto">
                    <a:xfrm>
                      <a:off x="0" y="0"/>
                      <a:ext cx="5092065" cy="1209675"/>
                    </a:xfrm>
                    <a:prstGeom prst="rect">
                      <a:avLst/>
                    </a:prstGeom>
                    <a:ln w="9525" cap="flat" cmpd="sng" algn="ctr">
                      <a:solidFill>
                        <a:srgbClr val="00206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60774" w:rsidRDefault="007B2707" w:rsidP="008F4F4F">
      <w:pPr>
        <w:pStyle w:val="BodyText12ptBefore"/>
      </w:pPr>
      <w:r>
        <w:rPr>
          <w:noProof/>
          <w:lang w:eastAsia="en-AU"/>
        </w:rPr>
        <mc:AlternateContent>
          <mc:Choice Requires="wps">
            <w:drawing>
              <wp:anchor distT="0" distB="0" distL="114300" distR="114300" simplePos="0" relativeHeight="251689984" behindDoc="0" locked="0" layoutInCell="1" allowOverlap="1" wp14:anchorId="3655D427" wp14:editId="15B89CC2">
                <wp:simplePos x="0" y="0"/>
                <wp:positionH relativeFrom="column">
                  <wp:posOffset>3137584</wp:posOffset>
                </wp:positionH>
                <wp:positionV relativeFrom="paragraph">
                  <wp:posOffset>155575</wp:posOffset>
                </wp:positionV>
                <wp:extent cx="1012874" cy="161925"/>
                <wp:effectExtent l="0" t="0" r="15875" b="28575"/>
                <wp:wrapNone/>
                <wp:docPr id="24" name="Rounded Rectangle 2"/>
                <wp:cNvGraphicFramePr/>
                <a:graphic xmlns:a="http://schemas.openxmlformats.org/drawingml/2006/main">
                  <a:graphicData uri="http://schemas.microsoft.com/office/word/2010/wordprocessingShape">
                    <wps:wsp>
                      <wps:cNvSpPr/>
                      <wps:spPr>
                        <a:xfrm>
                          <a:off x="0" y="0"/>
                          <a:ext cx="1012874" cy="16192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CB2C76" id="Rounded Rectangle 2" o:spid="_x0000_s1026" style="position:absolute;margin-left:247.05pt;margin-top:12.25pt;width:79.75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" filled="f" strokecolor="#00b2a9" strokeweight="1.5pt">
                <v:stroke endarrow="open"/>
              </v:roundrect>
            </w:pict>
          </mc:Fallback>
        </mc:AlternateContent>
      </w:r>
      <w:r>
        <w:rPr>
          <w:noProof/>
          <w:lang w:eastAsia="en-AU"/>
        </w:rPr>
        <mc:AlternateContent>
          <mc:Choice Requires="wps">
            <w:drawing>
              <wp:anchor distT="0" distB="0" distL="114300" distR="114300" simplePos="0" relativeHeight="251692032" behindDoc="0" locked="0" layoutInCell="1" allowOverlap="1" wp14:anchorId="7B051B6D" wp14:editId="0DFA2FBE">
                <wp:simplePos x="0" y="0"/>
                <wp:positionH relativeFrom="column">
                  <wp:posOffset>1942465</wp:posOffset>
                </wp:positionH>
                <wp:positionV relativeFrom="paragraph">
                  <wp:posOffset>156845</wp:posOffset>
                </wp:positionV>
                <wp:extent cx="984250" cy="154305"/>
                <wp:effectExtent l="0" t="0" r="25400" b="17145"/>
                <wp:wrapNone/>
                <wp:docPr id="16" name="Rounded Rectangle 2"/>
                <wp:cNvGraphicFramePr/>
                <a:graphic xmlns:a="http://schemas.openxmlformats.org/drawingml/2006/main">
                  <a:graphicData uri="http://schemas.microsoft.com/office/word/2010/wordprocessingShape">
                    <wps:wsp>
                      <wps:cNvSpPr/>
                      <wps:spPr>
                        <a:xfrm>
                          <a:off x="0" y="0"/>
                          <a:ext cx="984250" cy="15430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CD5D24" id="Rounded Rectangle 2" o:spid="_x0000_s1026" style="position:absolute;margin-left:152.95pt;margin-top:12.35pt;width:77.5pt;height:12.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" filled="f" strokecolor="#00b2a9" strokeweight="1.5pt">
                <v:stroke endarrow="open"/>
              </v:roundrect>
            </w:pict>
          </mc:Fallback>
        </mc:AlternateContent>
      </w:r>
    </w:p>
    <w:p w:rsidR="00AC51FA" w:rsidRDefault="00AC51FA" w:rsidP="008F4F4F">
      <w:pPr>
        <w:pStyle w:val="BodyText12ptBefore"/>
      </w:pPr>
    </w:p>
    <w:p w:rsidR="00CD6FCF" w:rsidRDefault="00CD6FCF" w:rsidP="001306D2">
      <w:pPr>
        <w:pStyle w:val="BodyText"/>
      </w:pPr>
    </w:p>
    <w:p w:rsidR="007B2707" w:rsidRDefault="007B2707" w:rsidP="00EF54BA">
      <w:pPr>
        <w:pStyle w:val="BodyText12ptBefore"/>
      </w:pPr>
      <w:r>
        <w:rPr>
          <w:noProof/>
          <w:lang w:eastAsia="en-AU"/>
        </w:rPr>
        <mc:AlternateContent>
          <mc:Choice Requires="wps">
            <w:drawing>
              <wp:anchor distT="0" distB="0" distL="114300" distR="114300" simplePos="0" relativeHeight="251679744" behindDoc="0" locked="0" layoutInCell="1" allowOverlap="1" wp14:anchorId="56C8A2F1" wp14:editId="6A1FDF2D">
                <wp:simplePos x="0" y="0"/>
                <wp:positionH relativeFrom="column">
                  <wp:posOffset>528320</wp:posOffset>
                </wp:positionH>
                <wp:positionV relativeFrom="paragraph">
                  <wp:posOffset>49530</wp:posOffset>
                </wp:positionV>
                <wp:extent cx="511810" cy="255270"/>
                <wp:effectExtent l="0" t="0" r="21590" b="11430"/>
                <wp:wrapNone/>
                <wp:docPr id="30" name="Rounded Rectangle 2"/>
                <wp:cNvGraphicFramePr/>
                <a:graphic xmlns:a="http://schemas.openxmlformats.org/drawingml/2006/main">
                  <a:graphicData uri="http://schemas.microsoft.com/office/word/2010/wordprocessingShape">
                    <wps:wsp>
                      <wps:cNvSpPr/>
                      <wps:spPr>
                        <a:xfrm>
                          <a:off x="0" y="0"/>
                          <a:ext cx="511810" cy="255270"/>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5F123F" id="Rounded Rectangle 2" o:spid="_x0000_s1026" style="position:absolute;margin-left:41.6pt;margin-top:3.9pt;width:40.3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" filled="f" strokecolor="#00b2a9" strokeweight="1.5pt">
                <v:stroke endarrow="open"/>
              </v:roundrect>
            </w:pict>
          </mc:Fallback>
        </mc:AlternateContent>
      </w:r>
    </w:p>
    <w:p w:rsidR="007B2707" w:rsidRDefault="007B2707" w:rsidP="00EF54BA">
      <w:pPr>
        <w:pStyle w:val="BodyText12ptBefore"/>
      </w:pPr>
    </w:p>
    <w:p w:rsidR="00EF54BA" w:rsidRPr="000F711F" w:rsidRDefault="00EF54BA" w:rsidP="00EF54BA">
      <w:pPr>
        <w:pStyle w:val="BodyText12ptBefore"/>
      </w:pPr>
      <w:r w:rsidRPr="000F711F">
        <w:t>From here you have access to the spatial a</w:t>
      </w:r>
      <w:r>
        <w:t>n</w:t>
      </w:r>
      <w:r w:rsidRPr="000F711F">
        <w:t>d non-spatial search elements to query th</w:t>
      </w:r>
      <w:r>
        <w:t>e VBA database</w:t>
      </w:r>
      <w:r w:rsidRPr="000F711F">
        <w:t>.</w:t>
      </w:r>
    </w:p>
    <w:p w:rsidR="00EF54BA" w:rsidRPr="000F711F" w:rsidRDefault="00EF54BA" w:rsidP="00EF54BA">
      <w:pPr>
        <w:pStyle w:val="BodyText12ptBefore"/>
      </w:pPr>
      <w:r w:rsidRPr="000F711F">
        <w:t>There are multiple ways you can select your search area. You have the option to:</w:t>
      </w:r>
    </w:p>
    <w:p w:rsidR="00EF54BA" w:rsidRPr="000F711F" w:rsidRDefault="00EF54BA" w:rsidP="00F570FB">
      <w:pPr>
        <w:pStyle w:val="BodyText12ptBefore"/>
        <w:numPr>
          <w:ilvl w:val="0"/>
          <w:numId w:val="29"/>
        </w:numPr>
      </w:pPr>
      <w:r w:rsidRPr="000F711F">
        <w:t>manually draw your search area</w:t>
      </w:r>
      <w:r>
        <w:t xml:space="preserve"> (</w:t>
      </w:r>
      <w:r w:rsidRPr="00EF54BA">
        <w:rPr>
          <w:bCs/>
          <w:iCs/>
          <w:color w:val="00B2A9" w:themeColor="accent1"/>
          <w:kern w:val="20"/>
        </w:rPr>
        <w:t>Type</w:t>
      </w:r>
      <w:r>
        <w:t xml:space="preserve"> = </w:t>
      </w:r>
      <w:r w:rsidRPr="001F2A85">
        <w:t>User Polygon</w:t>
      </w:r>
      <w:r>
        <w:t>;</w:t>
      </w:r>
      <w:r w:rsidRPr="001F2A85">
        <w:t xml:space="preserve"> </w:t>
      </w:r>
      <w:r w:rsidRPr="00EF54BA">
        <w:rPr>
          <w:bCs/>
          <w:iCs/>
          <w:color w:val="00B2A9" w:themeColor="accent1"/>
          <w:kern w:val="20"/>
        </w:rPr>
        <w:t>Click then Draw</w:t>
      </w:r>
      <w:r>
        <w:t>) – after drawing your search area, follow steps 5-7 below</w:t>
      </w:r>
    </w:p>
    <w:p w:rsidR="00EF54BA" w:rsidRPr="000F711F" w:rsidRDefault="007B2707" w:rsidP="00EF54BA">
      <w:pPr>
        <w:pStyle w:val="BodyText12ptBefore"/>
        <w:numPr>
          <w:ilvl w:val="0"/>
          <w:numId w:val="27"/>
        </w:numPr>
      </w:pPr>
      <w:r>
        <w:rPr>
          <w:noProof/>
          <w:lang w:eastAsia="en-AU"/>
        </w:rPr>
        <w:drawing>
          <wp:anchor distT="0" distB="0" distL="114300" distR="114300" simplePos="0" relativeHeight="251693056" behindDoc="0" locked="0" layoutInCell="1" allowOverlap="1" wp14:anchorId="3286BF25" wp14:editId="765FCB33">
            <wp:simplePos x="0" y="0"/>
            <wp:positionH relativeFrom="column">
              <wp:posOffset>3665220</wp:posOffset>
            </wp:positionH>
            <wp:positionV relativeFrom="paragraph">
              <wp:posOffset>335231</wp:posOffset>
            </wp:positionV>
            <wp:extent cx="2117188" cy="1444703"/>
            <wp:effectExtent l="0" t="0" r="0" b="3175"/>
            <wp:wrapNone/>
            <wp:docPr id="18" name="Picture 18" descr="search 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arch types"/>
                    <pic:cNvPicPr>
                      <a:picLocks noChangeAspect="1" noChangeArrowheads="1"/>
                    </pic:cNvPicPr>
                  </pic:nvPicPr>
                  <pic:blipFill>
                    <a:blip r:embed="rId16">
                      <a:extLst>
                        <a:ext uri="{28A0092B-C50C-407E-A947-70E740481C1C}">
                          <a14:useLocalDpi xmlns:a14="http://schemas.microsoft.com/office/drawing/2010/main" val="0"/>
                        </a:ext>
                      </a:extLst>
                    </a:blip>
                    <a:srcRect t="3551"/>
                    <a:stretch>
                      <a:fillRect/>
                    </a:stretch>
                  </pic:blipFill>
                  <pic:spPr bwMode="auto">
                    <a:xfrm>
                      <a:off x="0" y="0"/>
                      <a:ext cx="2117188" cy="1444703"/>
                    </a:xfrm>
                    <a:prstGeom prst="rect">
                      <a:avLst/>
                    </a:prstGeom>
                    <a:noFill/>
                    <a:ln>
                      <a:noFill/>
                    </a:ln>
                  </pic:spPr>
                </pic:pic>
              </a:graphicData>
            </a:graphic>
            <wp14:sizeRelH relativeFrom="page">
              <wp14:pctWidth>0</wp14:pctWidth>
            </wp14:sizeRelH>
            <wp14:sizeRelV relativeFrom="page">
              <wp14:pctHeight>0</wp14:pctHeight>
            </wp14:sizeRelV>
          </wp:anchor>
        </w:drawing>
      </w:r>
      <w:r w:rsidR="00EF54BA" w:rsidRPr="000F711F">
        <w:t>select fro</w:t>
      </w:r>
      <w:r w:rsidR="00EF54BA">
        <w:t>m a pre-defined polygon (</w:t>
      </w:r>
      <w:r w:rsidR="00EF54BA" w:rsidRPr="00EF54BA">
        <w:rPr>
          <w:bCs/>
          <w:iCs/>
          <w:color w:val="00B2A9" w:themeColor="accent1"/>
          <w:kern w:val="20"/>
        </w:rPr>
        <w:t>Type</w:t>
      </w:r>
      <w:r w:rsidR="00EF54BA">
        <w:t xml:space="preserve"> = LGA, DS</w:t>
      </w:r>
      <w:r w:rsidR="00EF54BA" w:rsidRPr="000F711F">
        <w:t xml:space="preserve">E Region, CMA, </w:t>
      </w:r>
      <w:proofErr w:type="gramStart"/>
      <w:r w:rsidR="00EF54BA" w:rsidRPr="000F711F">
        <w:t>10 minute</w:t>
      </w:r>
      <w:proofErr w:type="gramEnd"/>
      <w:r w:rsidR="00EF54BA" w:rsidRPr="000F711F">
        <w:t xml:space="preserve"> Grid, or Parks &amp; Reserves)</w:t>
      </w:r>
      <w:r w:rsidR="00EF54BA">
        <w:t xml:space="preserve"> – refer to steps 3-7 below</w:t>
      </w:r>
    </w:p>
    <w:p w:rsidR="00EF54BA" w:rsidRDefault="00EF54BA" w:rsidP="00EF54BA">
      <w:pPr>
        <w:pStyle w:val="BodyText12ptBefore"/>
        <w:numPr>
          <w:ilvl w:val="0"/>
          <w:numId w:val="27"/>
        </w:numPr>
      </w:pPr>
      <w:r w:rsidRPr="000F711F">
        <w:t>upload your own shapefile</w:t>
      </w:r>
      <w:r>
        <w:t>, then follow steps 5-7 below</w:t>
      </w:r>
    </w:p>
    <w:p w:rsidR="007B2707" w:rsidRDefault="007B2707" w:rsidP="007B2707">
      <w:pPr>
        <w:pStyle w:val="BodyText"/>
      </w:pPr>
    </w:p>
    <w:p w:rsidR="007B2707" w:rsidRPr="007B2707" w:rsidRDefault="007B2707" w:rsidP="007B2707">
      <w:pPr>
        <w:pStyle w:val="BodyText"/>
      </w:pPr>
    </w:p>
    <w:p w:rsidR="00EF54BA" w:rsidRPr="00D23255" w:rsidRDefault="00EF54BA" w:rsidP="00EF54BA">
      <w:pPr>
        <w:pStyle w:val="BodyText12ptBefore"/>
        <w:numPr>
          <w:ilvl w:val="0"/>
          <w:numId w:val="27"/>
        </w:numPr>
      </w:pPr>
      <w:r w:rsidRPr="00035919">
        <w:lastRenderedPageBreak/>
        <w:t>create a point, line or polygon and buffer it (</w:t>
      </w:r>
      <w:r w:rsidRPr="00EF54BA">
        <w:rPr>
          <w:bCs/>
          <w:iCs/>
          <w:color w:val="00B2A9" w:themeColor="accent1"/>
          <w:kern w:val="20"/>
        </w:rPr>
        <w:t>Type</w:t>
      </w:r>
      <w:r w:rsidRPr="00035919">
        <w:t xml:space="preserve"> = Buffer – Point, Buffer – Line</w:t>
      </w:r>
      <w:r>
        <w:t xml:space="preserve"> or</w:t>
      </w:r>
      <w:r w:rsidRPr="00035919">
        <w:t xml:space="preserve"> Buffer – Polygon; </w:t>
      </w:r>
      <w:r w:rsidRPr="00EF54BA">
        <w:rPr>
          <w:bCs/>
          <w:iCs/>
          <w:color w:val="00B2A9" w:themeColor="accent1"/>
          <w:kern w:val="20"/>
        </w:rPr>
        <w:t>Click</w:t>
      </w:r>
      <w:r w:rsidRPr="00035919">
        <w:rPr>
          <w:color w:val="00B0F0"/>
        </w:rPr>
        <w:t xml:space="preserve"> </w:t>
      </w:r>
      <w:r w:rsidRPr="00EF54BA">
        <w:rPr>
          <w:bCs/>
          <w:iCs/>
          <w:color w:val="00B2A9" w:themeColor="accent1"/>
          <w:kern w:val="20"/>
        </w:rPr>
        <w:t>then Draw</w:t>
      </w:r>
      <w:r w:rsidRPr="00035919">
        <w:t xml:space="preserve">, type in required buffer, </w:t>
      </w:r>
      <w:r w:rsidRPr="00EF54BA">
        <w:rPr>
          <w:bCs/>
          <w:iCs/>
          <w:color w:val="00B2A9" w:themeColor="accent1"/>
          <w:kern w:val="20"/>
        </w:rPr>
        <w:t>Apply Buffer</w:t>
      </w:r>
      <w:r w:rsidRPr="00035919">
        <w:t>)</w:t>
      </w:r>
      <w:r>
        <w:t>, follow steps 5-7 below</w:t>
      </w:r>
    </w:p>
    <w:p w:rsidR="00216B98" w:rsidRDefault="00216B98" w:rsidP="001306D2">
      <w:pPr>
        <w:pStyle w:val="BodyText"/>
      </w:pPr>
    </w:p>
    <w:p w:rsidR="00242782" w:rsidRPr="00242782" w:rsidRDefault="00242782" w:rsidP="00242782">
      <w:pPr>
        <w:pStyle w:val="BodyText"/>
      </w:pPr>
      <w:r w:rsidRPr="00242782">
        <w:t>The following steps show you how to use an existing polygon for your search:</w:t>
      </w:r>
    </w:p>
    <w:p w:rsidR="00242782" w:rsidRPr="00242782" w:rsidRDefault="00242782" w:rsidP="00242782">
      <w:pPr>
        <w:pStyle w:val="BodyText"/>
        <w:numPr>
          <w:ilvl w:val="0"/>
          <w:numId w:val="24"/>
        </w:numPr>
      </w:pPr>
      <w:r w:rsidRPr="00242782">
        <w:t xml:space="preserve">To select from one of pre-defined polygons, choose the relevant option from the drop-down list – </w:t>
      </w:r>
      <w:proofErr w:type="spellStart"/>
      <w:r w:rsidRPr="00242782">
        <w:t>eg</w:t>
      </w:r>
      <w:proofErr w:type="spellEnd"/>
      <w:r w:rsidRPr="00242782">
        <w:t xml:space="preserve"> </w:t>
      </w:r>
      <w:r w:rsidRPr="00242782">
        <w:rPr>
          <w:bCs/>
          <w:iCs/>
          <w:color w:val="00B2A9" w:themeColor="accent1"/>
          <w:kern w:val="20"/>
        </w:rPr>
        <w:t>Parks &amp; Reserves</w:t>
      </w:r>
      <w:r w:rsidRPr="00242782">
        <w:t xml:space="preserve">. Once you select one of these options, you can then select the specific polygon you need – </w:t>
      </w:r>
      <w:proofErr w:type="spellStart"/>
      <w:r w:rsidRPr="00242782">
        <w:t>eg</w:t>
      </w:r>
      <w:proofErr w:type="spellEnd"/>
      <w:r w:rsidRPr="00242782">
        <w:t xml:space="preserve"> </w:t>
      </w:r>
      <w:r w:rsidRPr="00242782">
        <w:rPr>
          <w:bCs/>
          <w:iCs/>
          <w:color w:val="00B2A9" w:themeColor="accent1"/>
          <w:kern w:val="20"/>
        </w:rPr>
        <w:t>Ada Tall Trees Reserve</w:t>
      </w:r>
      <w:r w:rsidRPr="00242782">
        <w:t xml:space="preserve"> </w:t>
      </w:r>
    </w:p>
    <w:p w:rsidR="00242782" w:rsidRPr="00242782" w:rsidRDefault="00242782" w:rsidP="00242782">
      <w:pPr>
        <w:pStyle w:val="BodyText"/>
        <w:numPr>
          <w:ilvl w:val="0"/>
          <w:numId w:val="24"/>
        </w:numPr>
      </w:pPr>
      <w:r w:rsidRPr="00242782">
        <w:t xml:space="preserve">Next click </w:t>
      </w:r>
      <w:r w:rsidRPr="00242782">
        <w:rPr>
          <w:bCs/>
          <w:iCs/>
          <w:color w:val="00B2A9" w:themeColor="accent1"/>
          <w:kern w:val="20"/>
        </w:rPr>
        <w:t>Zoom To</w:t>
      </w:r>
      <w:r w:rsidRPr="00242782">
        <w:t xml:space="preserve"> and your map will zoom to that polygon. </w:t>
      </w:r>
    </w:p>
    <w:p w:rsidR="00242782" w:rsidRPr="00242782" w:rsidRDefault="00242782" w:rsidP="00242782">
      <w:pPr>
        <w:pStyle w:val="BodyText"/>
        <w:numPr>
          <w:ilvl w:val="0"/>
          <w:numId w:val="24"/>
        </w:numPr>
      </w:pPr>
      <w:r w:rsidRPr="00242782">
        <w:t xml:space="preserve">Select </w:t>
      </w:r>
      <w:r w:rsidRPr="00242782">
        <w:rPr>
          <w:bCs/>
          <w:iCs/>
          <w:color w:val="00B2A9" w:themeColor="accent1"/>
          <w:kern w:val="20"/>
        </w:rPr>
        <w:t>Summary</w:t>
      </w:r>
      <w:r w:rsidRPr="00242782">
        <w:t xml:space="preserve"> and click </w:t>
      </w:r>
      <w:r w:rsidRPr="00242782">
        <w:rPr>
          <w:bCs/>
          <w:iCs/>
          <w:color w:val="00B2A9" w:themeColor="accent1"/>
          <w:kern w:val="20"/>
        </w:rPr>
        <w:t>Search</w:t>
      </w:r>
      <w:r w:rsidRPr="00242782">
        <w:t xml:space="preserve">. </w:t>
      </w:r>
    </w:p>
    <w:p w:rsidR="00242782" w:rsidRPr="00242782" w:rsidRDefault="00242782" w:rsidP="00242782">
      <w:pPr>
        <w:pStyle w:val="BodyText"/>
        <w:numPr>
          <w:ilvl w:val="0"/>
          <w:numId w:val="24"/>
        </w:numPr>
      </w:pPr>
      <w:r w:rsidRPr="00242782">
        <w:t xml:space="preserve">The list of species for that area will appear at the bottom of your screen. </w:t>
      </w:r>
    </w:p>
    <w:p w:rsidR="00242782" w:rsidRPr="00242782" w:rsidRDefault="00242782" w:rsidP="00242782">
      <w:pPr>
        <w:pStyle w:val="BodyText"/>
        <w:numPr>
          <w:ilvl w:val="0"/>
          <w:numId w:val="24"/>
        </w:numPr>
      </w:pPr>
      <w:r w:rsidRPr="00242782">
        <w:t xml:space="preserve">You can now either </w:t>
      </w:r>
      <w:r w:rsidRPr="00242782">
        <w:rPr>
          <w:bCs/>
          <w:iCs/>
          <w:color w:val="00B2A9" w:themeColor="accent1"/>
          <w:kern w:val="20"/>
        </w:rPr>
        <w:t>Print</w:t>
      </w:r>
      <w:r w:rsidRPr="00242782">
        <w:t xml:space="preserve"> or </w:t>
      </w:r>
      <w:r w:rsidRPr="00242782">
        <w:rPr>
          <w:bCs/>
          <w:iCs/>
          <w:color w:val="00B2A9" w:themeColor="accent1"/>
          <w:kern w:val="20"/>
        </w:rPr>
        <w:t>Export</w:t>
      </w:r>
      <w:r w:rsidRPr="00242782">
        <w:t xml:space="preserve"> this list.</w:t>
      </w:r>
      <w:r w:rsidR="002B7342" w:rsidRPr="002B7342">
        <w:rPr>
          <w:noProof/>
        </w:rPr>
        <w:t xml:space="preserve"> </w:t>
      </w:r>
    </w:p>
    <w:p w:rsidR="00216B98" w:rsidRDefault="00216B98" w:rsidP="001306D2">
      <w:pPr>
        <w:pStyle w:val="BodyText"/>
      </w:pPr>
    </w:p>
    <w:p w:rsidR="00216B98" w:rsidRDefault="001E6741" w:rsidP="001306D2">
      <w:pPr>
        <w:pStyle w:val="BodyText"/>
      </w:pPr>
      <w:r>
        <w:rPr>
          <w:noProof/>
          <w:lang w:eastAsia="en-AU"/>
        </w:rPr>
        <w:drawing>
          <wp:anchor distT="0" distB="0" distL="114300" distR="114300" simplePos="0" relativeHeight="251696128" behindDoc="0" locked="0" layoutInCell="1" allowOverlap="1" wp14:anchorId="164F8C84" wp14:editId="04CE594E">
            <wp:simplePos x="0" y="0"/>
            <wp:positionH relativeFrom="column">
              <wp:posOffset>3810</wp:posOffset>
            </wp:positionH>
            <wp:positionV relativeFrom="paragraph">
              <wp:posOffset>10160</wp:posOffset>
            </wp:positionV>
            <wp:extent cx="989330" cy="139700"/>
            <wp:effectExtent l="19050" t="19050" r="20320" b="127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12280" r="90769" b="85463"/>
                    <a:stretch/>
                  </pic:blipFill>
                  <pic:spPr bwMode="auto">
                    <a:xfrm>
                      <a:off x="0" y="0"/>
                      <a:ext cx="989330" cy="139700"/>
                    </a:xfrm>
                    <a:prstGeom prst="rect">
                      <a:avLst/>
                    </a:prstGeom>
                    <a:ln w="9525" cap="flat" cmpd="sng" algn="ctr">
                      <a:solidFill>
                        <a:srgbClr val="00206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94080" behindDoc="0" locked="0" layoutInCell="1" allowOverlap="1" wp14:anchorId="4BEE2F94" wp14:editId="0BA40DB8">
            <wp:simplePos x="0" y="0"/>
            <wp:positionH relativeFrom="column">
              <wp:posOffset>5080</wp:posOffset>
            </wp:positionH>
            <wp:positionV relativeFrom="paragraph">
              <wp:posOffset>13970</wp:posOffset>
            </wp:positionV>
            <wp:extent cx="6399530" cy="3710940"/>
            <wp:effectExtent l="0" t="0" r="1270" b="3810"/>
            <wp:wrapNone/>
            <wp:docPr id="19" name="Picture 19" descr="search ada tall trees res summary_contri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arch ada tall trees res summary_contri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9530" cy="3710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2707" w:rsidRDefault="002B7342" w:rsidP="001306D2">
      <w:pPr>
        <w:pStyle w:val="BodyText"/>
      </w:pPr>
      <w:r>
        <w:rPr>
          <w:noProof/>
          <w:lang w:eastAsia="en-AU"/>
        </w:rPr>
        <mc:AlternateContent>
          <mc:Choice Requires="wps">
            <w:drawing>
              <wp:anchor distT="0" distB="0" distL="114300" distR="114300" simplePos="0" relativeHeight="251700224" behindDoc="0" locked="0" layoutInCell="1" allowOverlap="1" wp14:anchorId="2FAF143A" wp14:editId="6AA7BA60">
                <wp:simplePos x="0" y="0"/>
                <wp:positionH relativeFrom="column">
                  <wp:posOffset>387985</wp:posOffset>
                </wp:positionH>
                <wp:positionV relativeFrom="paragraph">
                  <wp:posOffset>99109</wp:posOffset>
                </wp:positionV>
                <wp:extent cx="1012336" cy="260253"/>
                <wp:effectExtent l="0" t="0" r="16510" b="26035"/>
                <wp:wrapNone/>
                <wp:docPr id="27" name="Rounded Rectangle 2"/>
                <wp:cNvGraphicFramePr/>
                <a:graphic xmlns:a="http://schemas.openxmlformats.org/drawingml/2006/main">
                  <a:graphicData uri="http://schemas.microsoft.com/office/word/2010/wordprocessingShape">
                    <wps:wsp>
                      <wps:cNvSpPr/>
                      <wps:spPr>
                        <a:xfrm>
                          <a:off x="0" y="0"/>
                          <a:ext cx="1012336" cy="260253"/>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DF0FEC" id="Rounded Rectangle 2" o:spid="_x0000_s1026" style="position:absolute;margin-left:30.55pt;margin-top:7.8pt;width:79.7pt;height:2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" filled="f" strokecolor="#00b2a9" strokeweight="1.5pt">
                <v:stroke endarrow="open"/>
              </v:roundrect>
            </w:pict>
          </mc:Fallback>
        </mc:AlternateContent>
      </w:r>
    </w:p>
    <w:p w:rsidR="007B2707" w:rsidRDefault="007B2707" w:rsidP="001306D2">
      <w:pPr>
        <w:pStyle w:val="BodyText"/>
      </w:pPr>
    </w:p>
    <w:p w:rsidR="007B2707" w:rsidRDefault="002B7342" w:rsidP="001306D2">
      <w:pPr>
        <w:pStyle w:val="BodyText"/>
      </w:pPr>
      <w:r>
        <w:rPr>
          <w:noProof/>
          <w:lang w:eastAsia="en-AU"/>
        </w:rPr>
        <mc:AlternateContent>
          <mc:Choice Requires="wps">
            <w:drawing>
              <wp:anchor distT="0" distB="0" distL="114300" distR="114300" simplePos="0" relativeHeight="251706368" behindDoc="0" locked="0" layoutInCell="1" allowOverlap="1" wp14:anchorId="25C727FC" wp14:editId="6455A385">
                <wp:simplePos x="0" y="0"/>
                <wp:positionH relativeFrom="column">
                  <wp:posOffset>781685</wp:posOffset>
                </wp:positionH>
                <wp:positionV relativeFrom="paragraph">
                  <wp:posOffset>27891</wp:posOffset>
                </wp:positionV>
                <wp:extent cx="0" cy="435610"/>
                <wp:effectExtent l="76200" t="38100" r="57150" b="21590"/>
                <wp:wrapNone/>
                <wp:docPr id="31" name="Straight Arrow Connector 31"/>
                <wp:cNvGraphicFramePr/>
                <a:graphic xmlns:a="http://schemas.openxmlformats.org/drawingml/2006/main">
                  <a:graphicData uri="http://schemas.microsoft.com/office/word/2010/wordprocessingShape">
                    <wps:wsp>
                      <wps:cNvCnPr/>
                      <wps:spPr>
                        <a:xfrm flipV="1">
                          <a:off x="0" y="0"/>
                          <a:ext cx="0" cy="43561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CDF7D9" id="Straight Arrow Connector 31" o:spid="_x0000_s1026" type="#_x0000_t32" style="position:absolute;margin-left:61.55pt;margin-top:2.2pt;width:0;height:34.3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" strokecolor="#00b2a9" strokeweight="2pt">
                <v:stroke endarrow="block"/>
              </v:shape>
            </w:pict>
          </mc:Fallback>
        </mc:AlternateContent>
      </w: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2B7342" w:rsidP="001306D2">
      <w:pPr>
        <w:pStyle w:val="BodyText"/>
      </w:pPr>
      <w:r>
        <w:rPr>
          <w:noProof/>
          <w:lang w:eastAsia="en-AU"/>
        </w:rPr>
        <mc:AlternateContent>
          <mc:Choice Requires="wps">
            <w:drawing>
              <wp:anchor distT="0" distB="0" distL="114300" distR="114300" simplePos="0" relativeHeight="251702272" behindDoc="0" locked="0" layoutInCell="1" allowOverlap="1" wp14:anchorId="3F1F623F" wp14:editId="3208CEFF">
                <wp:simplePos x="0" y="0"/>
                <wp:positionH relativeFrom="column">
                  <wp:posOffset>1287780</wp:posOffset>
                </wp:positionH>
                <wp:positionV relativeFrom="paragraph">
                  <wp:posOffset>175260</wp:posOffset>
                </wp:positionV>
                <wp:extent cx="562610" cy="0"/>
                <wp:effectExtent l="0" t="76200" r="27940" b="95250"/>
                <wp:wrapNone/>
                <wp:docPr id="28" name="Straight Arrow Connector 28"/>
                <wp:cNvGraphicFramePr/>
                <a:graphic xmlns:a="http://schemas.openxmlformats.org/drawingml/2006/main">
                  <a:graphicData uri="http://schemas.microsoft.com/office/word/2010/wordprocessingShape">
                    <wps:wsp>
                      <wps:cNvCnPr/>
                      <wps:spPr>
                        <a:xfrm>
                          <a:off x="0" y="0"/>
                          <a:ext cx="562610" cy="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CCEA3D8" id="Straight Arrow Connector 28" o:spid="_x0000_s1026" type="#_x0000_t32" style="position:absolute;margin-left:101.4pt;margin-top:13.8pt;width:44.3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" strokecolor="#00b2a9" strokeweight="2pt">
                <v:stroke endarrow="block"/>
              </v:shape>
            </w:pict>
          </mc:Fallback>
        </mc:AlternateContent>
      </w:r>
    </w:p>
    <w:p w:rsidR="007B2707" w:rsidRDefault="002B7342" w:rsidP="001306D2">
      <w:pPr>
        <w:pStyle w:val="BodyText"/>
      </w:pPr>
      <w:r>
        <w:rPr>
          <w:noProof/>
          <w:lang w:eastAsia="en-AU"/>
        </w:rPr>
        <mc:AlternateContent>
          <mc:Choice Requires="wps">
            <w:drawing>
              <wp:anchor distT="0" distB="0" distL="114300" distR="114300" simplePos="0" relativeHeight="251704320" behindDoc="0" locked="0" layoutInCell="1" allowOverlap="1" wp14:anchorId="759550B4" wp14:editId="7C460A90">
                <wp:simplePos x="0" y="0"/>
                <wp:positionH relativeFrom="column">
                  <wp:posOffset>1552575</wp:posOffset>
                </wp:positionH>
                <wp:positionV relativeFrom="paragraph">
                  <wp:posOffset>99060</wp:posOffset>
                </wp:positionV>
                <wp:extent cx="562610" cy="0"/>
                <wp:effectExtent l="0" t="76200" r="27940" b="95250"/>
                <wp:wrapNone/>
                <wp:docPr id="29" name="Straight Arrow Connector 29"/>
                <wp:cNvGraphicFramePr/>
                <a:graphic xmlns:a="http://schemas.openxmlformats.org/drawingml/2006/main">
                  <a:graphicData uri="http://schemas.microsoft.com/office/word/2010/wordprocessingShape">
                    <wps:wsp>
                      <wps:cNvCnPr/>
                      <wps:spPr>
                        <a:xfrm>
                          <a:off x="0" y="0"/>
                          <a:ext cx="562610" cy="0"/>
                        </a:xfrm>
                        <a:prstGeom prst="straightConnector1">
                          <a:avLst/>
                        </a:prstGeom>
                        <a:noFill/>
                        <a:ln w="25400">
                          <a:solidFill>
                            <a:srgbClr val="00B2A9"/>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AAFF5C0" id="Straight Arrow Connector 29" o:spid="_x0000_s1026" type="#_x0000_t32" style="position:absolute;margin-left:122.25pt;margin-top:7.8pt;width:44.3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" strokecolor="#00b2a9" strokeweight="2pt">
                <v:stroke endarrow="block"/>
              </v:shape>
            </w:pict>
          </mc:Fallback>
        </mc:AlternateContent>
      </w: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2B7342" w:rsidP="001306D2">
      <w:pPr>
        <w:pStyle w:val="BodyText"/>
      </w:pPr>
      <w:r>
        <w:rPr>
          <w:noProof/>
          <w:lang w:eastAsia="en-AU"/>
        </w:rPr>
        <mc:AlternateContent>
          <mc:Choice Requires="wps">
            <w:drawing>
              <wp:anchor distT="0" distB="0" distL="114300" distR="114300" simplePos="0" relativeHeight="251698176" behindDoc="0" locked="0" layoutInCell="1" allowOverlap="1" wp14:anchorId="5DD709D5" wp14:editId="1DA11BFA">
                <wp:simplePos x="0" y="0"/>
                <wp:positionH relativeFrom="column">
                  <wp:posOffset>50458</wp:posOffset>
                </wp:positionH>
                <wp:positionV relativeFrom="paragraph">
                  <wp:posOffset>78252</wp:posOffset>
                </wp:positionV>
                <wp:extent cx="1097280" cy="211015"/>
                <wp:effectExtent l="0" t="0" r="26670" b="17780"/>
                <wp:wrapNone/>
                <wp:docPr id="26" name="Rounded Rectangle 2"/>
                <wp:cNvGraphicFramePr/>
                <a:graphic xmlns:a="http://schemas.openxmlformats.org/drawingml/2006/main">
                  <a:graphicData uri="http://schemas.microsoft.com/office/word/2010/wordprocessingShape">
                    <wps:wsp>
                      <wps:cNvSpPr/>
                      <wps:spPr>
                        <a:xfrm>
                          <a:off x="0" y="0"/>
                          <a:ext cx="1097280" cy="211015"/>
                        </a:xfrm>
                        <a:prstGeom prst="roundRect">
                          <a:avLst/>
                        </a:prstGeom>
                        <a:noFill/>
                        <a:ln w="19050" cap="flat" cmpd="sng" algn="ctr">
                          <a:solidFill>
                            <a:srgbClr val="00B2A9"/>
                          </a:solidFill>
                          <a:prstDash val="solid"/>
                          <a:tailEnd type="arrow"/>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BA8A70" id="Rounded Rectangle 2" o:spid="_x0000_s1026" style="position:absolute;margin-left:3.95pt;margin-top:6.15pt;width:86.4pt;height:16.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" filled="f" strokecolor="#00b2a9" strokeweight="1.5pt">
                <v:stroke endarrow="open"/>
              </v:roundrect>
            </w:pict>
          </mc:Fallback>
        </mc:AlternateContent>
      </w: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p w:rsidR="007B2707" w:rsidRDefault="007B2707" w:rsidP="001306D2">
      <w:pPr>
        <w:pStyle w:val="BodyText"/>
      </w:pPr>
    </w:p>
    <w:tbl>
      <w:tblPr>
        <w:tblStyle w:val="HighlightTable"/>
        <w:tblW w:w="0" w:type="auto"/>
        <w:jc w:val="center"/>
        <w:tblLook w:val="04A0" w:firstRow="1" w:lastRow="0" w:firstColumn="1" w:lastColumn="0" w:noHBand="0" w:noVBand="1"/>
      </w:tblPr>
      <w:tblGrid>
        <w:gridCol w:w="6239"/>
      </w:tblGrid>
      <w:tr w:rsidR="001306D2" w:rsidRPr="00050253" w:rsidTr="00D64E46">
        <w:trPr>
          <w:jc w:val="center"/>
        </w:trPr>
        <w:tc>
          <w:tcPr>
            <w:tcW w:w="6239" w:type="dxa"/>
          </w:tcPr>
          <w:p w:rsidR="00B67A41" w:rsidRPr="00BF04FB" w:rsidRDefault="00B67A41" w:rsidP="00B67A41">
            <w:pPr>
              <w:pStyle w:val="BodyText12ptBefore"/>
              <w:rPr>
                <w:b/>
                <w:sz w:val="20"/>
              </w:rPr>
            </w:pPr>
            <w:r w:rsidRPr="00BF04FB">
              <w:rPr>
                <w:b/>
                <w:sz w:val="20"/>
              </w:rPr>
              <w:t xml:space="preserve">   Related Quick Help Guides:</w:t>
            </w:r>
          </w:p>
          <w:p w:rsidR="00BA0774" w:rsidRPr="00BA0774" w:rsidRDefault="00BA0774" w:rsidP="00BA0774">
            <w:pPr>
              <w:pStyle w:val="BodyText12ptBefore"/>
              <w:numPr>
                <w:ilvl w:val="0"/>
                <w:numId w:val="32"/>
              </w:numPr>
              <w:rPr>
                <w:sz w:val="20"/>
              </w:rPr>
            </w:pPr>
            <w:r w:rsidRPr="00BA0774">
              <w:rPr>
                <w:sz w:val="20"/>
              </w:rPr>
              <w:t xml:space="preserve">Search - Detailed </w:t>
            </w:r>
            <w:r w:rsidR="00FB6C46">
              <w:rPr>
                <w:sz w:val="20"/>
              </w:rPr>
              <w:t>S</w:t>
            </w:r>
            <w:r w:rsidRPr="00BA0774">
              <w:rPr>
                <w:sz w:val="20"/>
              </w:rPr>
              <w:t xml:space="preserve">pecies </w:t>
            </w:r>
            <w:r w:rsidR="00FB6C46">
              <w:rPr>
                <w:sz w:val="20"/>
              </w:rPr>
              <w:t>L</w:t>
            </w:r>
            <w:r w:rsidRPr="00BA0774">
              <w:rPr>
                <w:sz w:val="20"/>
              </w:rPr>
              <w:t xml:space="preserve">ist for an </w:t>
            </w:r>
            <w:r w:rsidR="00FB6C46">
              <w:rPr>
                <w:sz w:val="20"/>
              </w:rPr>
              <w:t>A</w:t>
            </w:r>
            <w:r w:rsidRPr="00BA0774">
              <w:rPr>
                <w:sz w:val="20"/>
              </w:rPr>
              <w:t>rea</w:t>
            </w:r>
          </w:p>
          <w:p w:rsidR="001306D2" w:rsidRDefault="00BA0774" w:rsidP="00FB6C46">
            <w:pPr>
              <w:pStyle w:val="BodyText12ptBefore"/>
              <w:numPr>
                <w:ilvl w:val="0"/>
                <w:numId w:val="32"/>
              </w:numPr>
              <w:rPr>
                <w:sz w:val="20"/>
              </w:rPr>
            </w:pPr>
            <w:r w:rsidRPr="00BA0774">
              <w:rPr>
                <w:sz w:val="20"/>
              </w:rPr>
              <w:t xml:space="preserve">Search - Species </w:t>
            </w:r>
            <w:r w:rsidR="00FB6C46">
              <w:rPr>
                <w:sz w:val="20"/>
              </w:rPr>
              <w:t>D</w:t>
            </w:r>
            <w:r w:rsidRPr="00BA0774">
              <w:rPr>
                <w:sz w:val="20"/>
              </w:rPr>
              <w:t xml:space="preserve">istribution </w:t>
            </w:r>
            <w:r w:rsidR="00FB6C46">
              <w:rPr>
                <w:sz w:val="20"/>
              </w:rPr>
              <w:t>M</w:t>
            </w:r>
            <w:r w:rsidRPr="00BA0774">
              <w:rPr>
                <w:sz w:val="20"/>
              </w:rPr>
              <w:t>ap</w:t>
            </w:r>
          </w:p>
          <w:p w:rsidR="00FB6C46" w:rsidRPr="00FB6C46" w:rsidRDefault="00FB6C46" w:rsidP="00FB6C46">
            <w:pPr>
              <w:pStyle w:val="BodyText12ptBefore"/>
              <w:numPr>
                <w:ilvl w:val="0"/>
                <w:numId w:val="32"/>
              </w:numPr>
            </w:pPr>
            <w:r w:rsidRPr="00FB6C46">
              <w:rPr>
                <w:sz w:val="20"/>
              </w:rPr>
              <w:t xml:space="preserve">Search – Detailed </w:t>
            </w:r>
            <w:proofErr w:type="spellStart"/>
            <w:r w:rsidRPr="00FB6C46">
              <w:rPr>
                <w:sz w:val="20"/>
              </w:rPr>
              <w:t>Statewide</w:t>
            </w:r>
            <w:proofErr w:type="spellEnd"/>
            <w:r w:rsidRPr="00FB6C46">
              <w:rPr>
                <w:sz w:val="20"/>
              </w:rPr>
              <w:t xml:space="preserve"> Records for a Single Species</w:t>
            </w:r>
          </w:p>
        </w:tc>
      </w:tr>
    </w:tbl>
    <w:p w:rsidR="001306D2" w:rsidRDefault="001306D2" w:rsidP="001306D2">
      <w:pPr>
        <w:pStyle w:val="BodyText"/>
      </w:pPr>
    </w:p>
    <w:p w:rsidR="00CD6FCF" w:rsidRDefault="00CD6FCF" w:rsidP="001306D2">
      <w:pPr>
        <w:pStyle w:val="BodyText"/>
      </w:pPr>
    </w:p>
    <w:p w:rsidR="00CD6FCF" w:rsidRDefault="00CD6FCF" w:rsidP="001306D2">
      <w:pPr>
        <w:pStyle w:val="BodyText"/>
      </w:pPr>
    </w:p>
    <w:p w:rsidR="00CD6FCF" w:rsidRDefault="00CD6FCF" w:rsidP="001306D2">
      <w:pPr>
        <w:pStyle w:val="BodyText"/>
      </w:pPr>
    </w:p>
    <w:p w:rsidR="00CD6FCF" w:rsidRDefault="00CD6FCF" w:rsidP="001306D2">
      <w:pPr>
        <w:pStyle w:val="BodyText"/>
      </w:pPr>
    </w:p>
    <w:p w:rsidR="00CD6FCF" w:rsidRDefault="00CD6FCF" w:rsidP="001306D2">
      <w:pPr>
        <w:pStyle w:val="BodyText"/>
      </w:pPr>
    </w:p>
    <w:p w:rsidR="00CD6FCF" w:rsidRPr="00050253" w:rsidRDefault="00CD6FCF" w:rsidP="001306D2">
      <w:pPr>
        <w:pStyle w:val="BodyText"/>
      </w:pPr>
    </w:p>
    <w:p w:rsidR="006E1C8D" w:rsidRDefault="006E1C8D"/>
    <w:p w:rsidR="006E1C8D" w:rsidRDefault="006E1C8D" w:rsidP="00F12070">
      <w:pPr>
        <w:pStyle w:val="BodyText"/>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001E86" w:rsidTr="009E3FD3">
        <w:trPr>
          <w:trHeight w:val="2608"/>
        </w:trPr>
        <w:tc>
          <w:tcPr>
            <w:tcW w:w="5216" w:type="dxa"/>
            <w:shd w:val="clear" w:color="auto" w:fill="auto"/>
          </w:tcPr>
          <w:p w:rsidR="00001E86" w:rsidRDefault="00001E86" w:rsidP="00C255C2">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23638B">
              <w:rPr>
                <w:noProof/>
              </w:rPr>
              <w:t>2017</w:t>
            </w:r>
            <w:r>
              <w:fldChar w:fldCharType="end"/>
            </w:r>
          </w:p>
          <w:p w:rsidR="00001E86" w:rsidRDefault="00001E86" w:rsidP="00C255C2">
            <w:pPr>
              <w:pStyle w:val="SmallBodyText"/>
            </w:pPr>
            <w:r>
              <w:rPr>
                <w:noProof/>
              </w:rPr>
              <w:drawing>
                <wp:anchor distT="0" distB="0" distL="114300" distR="36195" simplePos="0" relativeHeight="251656192" behindDoc="0" locked="1" layoutInCell="1" allowOverlap="1" wp14:anchorId="44653A06" wp14:editId="7A6FCBCC">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18">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3" w:name="_ImprintPageOne"/>
            <w:bookmarkEnd w:id="3"/>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rsidR="00E97294" w:rsidRPr="008F559C" w:rsidRDefault="00E97294" w:rsidP="00C255C2">
            <w:pPr>
              <w:pStyle w:val="SmallHeading"/>
            </w:pPr>
            <w:r w:rsidRPr="00C255C2">
              <w:t>Disclaimer</w:t>
            </w:r>
          </w:p>
          <w:p w:rsidR="00001E86" w:rsidRDefault="00E97294" w:rsidP="00C255C2">
            <w:pPr>
              <w:pStyle w:val="SmallBodyText"/>
            </w:pPr>
            <w:r w:rsidRPr="00405DE3">
              <w:t xml:space="preserve">This publication may be of assistance to you but the State of Victoria and its employees do not guarantee that </w:t>
            </w:r>
            <w:r w:rsidRPr="00C255C2">
              <w:t>the</w:t>
            </w:r>
            <w:r w:rsidRPr="00405DE3">
              <w:t xml:space="preserve"> publication is without flaw of any kind or is wholly appropriate for your particular purposes and therefore disclaims all </w:t>
            </w:r>
            <w:r w:rsidRPr="00C255C2">
              <w:t>liability</w:t>
            </w:r>
            <w:r w:rsidRPr="00405DE3">
              <w:t xml:space="preserve"> for </w:t>
            </w:r>
            <w:r w:rsidRPr="00C255C2">
              <w:t>any</w:t>
            </w:r>
            <w:r w:rsidRPr="00405DE3">
              <w:t xml:space="preserve"> error, loss or other consequence which may arise from you relying on any information in this publication.</w:t>
            </w:r>
          </w:p>
        </w:tc>
        <w:tc>
          <w:tcPr>
            <w:tcW w:w="4989" w:type="dxa"/>
            <w:shd w:val="clear" w:color="auto" w:fill="auto"/>
          </w:tcPr>
          <w:p w:rsidR="00001E86" w:rsidRPr="00E97294" w:rsidRDefault="00001E86" w:rsidP="00C255C2">
            <w:pPr>
              <w:pStyle w:val="xAccessibilityHeading"/>
            </w:pPr>
            <w:bookmarkStart w:id="4" w:name="_Accessibility"/>
            <w:bookmarkEnd w:id="4"/>
            <w:r w:rsidRPr="00E97294">
              <w:t>Accessibility</w:t>
            </w:r>
          </w:p>
          <w:p w:rsidR="00001E86" w:rsidRDefault="00001E86" w:rsidP="00C255C2">
            <w:pPr>
              <w:pStyle w:val="xAccessibilityText"/>
            </w:pPr>
            <w:r>
              <w:t>If you would like to receive this publication in an alternative format, please telephone the DELWP Customer Service Centre on 136186, email </w:t>
            </w:r>
            <w:hyperlink r:id="rId19" w:history="1">
              <w:r w:rsidRPr="003C5C56">
                <w:t>customer.service@delwp.vic.gov.au</w:t>
              </w:r>
            </w:hyperlink>
            <w:r>
              <w:t xml:space="preserve"> or via the National Relay Service on 133 677 </w:t>
            </w:r>
            <w:hyperlink r:id="rId20" w:history="1">
              <w:r w:rsidRPr="00AE3298">
                <w:t>www.relayservice.com.au</w:t>
              </w:r>
            </w:hyperlink>
            <w:r>
              <w:t xml:space="preserve">. This document is also available on the internet at </w:t>
            </w:r>
            <w:hyperlink r:id="rId21" w:history="1">
              <w:r w:rsidRPr="00AE3298">
                <w:t>www.delwp.vic.gov.au</w:t>
              </w:r>
            </w:hyperlink>
            <w:r>
              <w:t xml:space="preserve">. </w:t>
            </w:r>
          </w:p>
          <w:p w:rsidR="00001E86" w:rsidRDefault="00001E86" w:rsidP="00C255C2">
            <w:pPr>
              <w:pStyle w:val="SmallBodyText"/>
            </w:pPr>
          </w:p>
        </w:tc>
      </w:tr>
    </w:tbl>
    <w:p w:rsidR="00001E86" w:rsidRPr="00806AB6" w:rsidRDefault="00001E86" w:rsidP="004C6213"/>
    <w:sectPr w:rsidR="00001E86" w:rsidRPr="00806AB6" w:rsidSect="00EE7380">
      <w:footerReference w:type="default" r:id="rId22"/>
      <w:type w:val="continuous"/>
      <w:pgSz w:w="11907" w:h="16840" w:code="9"/>
      <w:pgMar w:top="2211" w:right="851" w:bottom="794"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009" w:rsidRDefault="00800009">
      <w:r>
        <w:separator/>
      </w:r>
    </w:p>
    <w:p w:rsidR="00800009" w:rsidRDefault="00800009"/>
    <w:p w:rsidR="00800009" w:rsidRDefault="00800009"/>
  </w:endnote>
  <w:endnote w:type="continuationSeparator" w:id="0">
    <w:p w:rsidR="00800009" w:rsidRDefault="00800009">
      <w:r>
        <w:continuationSeparator/>
      </w:r>
    </w:p>
    <w:p w:rsidR="00800009" w:rsidRDefault="00800009"/>
    <w:p w:rsidR="00800009" w:rsidRDefault="008000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Pr="00B5221E" w:rsidRDefault="00EE7380" w:rsidP="00E97294">
    <w:pPr>
      <w:pStyle w:val="FooterEven"/>
    </w:pPr>
    <w:r>
      <w:rPr>
        <w:noProof/>
        <w:sz w:val="18"/>
      </w:rPr>
      <mc:AlternateContent>
        <mc:Choice Requires="wps">
          <w:drawing>
            <wp:anchor distT="0" distB="0" distL="114300" distR="114300" simplePos="0" relativeHeight="251691008" behindDoc="0" locked="1" layoutInCell="1" allowOverlap="1" wp14:anchorId="7BBF52FE" wp14:editId="75DFC259">
              <wp:simplePos x="0" y="0"/>
              <wp:positionH relativeFrom="page">
                <wp:posOffset>304800</wp:posOffset>
              </wp:positionH>
              <wp:positionV relativeFrom="page">
                <wp:posOffset>9979025</wp:posOffset>
              </wp:positionV>
              <wp:extent cx="3848100" cy="719455"/>
              <wp:effectExtent l="0" t="0" r="0" b="4445"/>
              <wp:wrapNone/>
              <wp:docPr id="23" name="WebAddress"/>
              <wp:cNvGraphicFramePr/>
              <a:graphic xmlns:a="http://schemas.openxmlformats.org/drawingml/2006/main">
                <a:graphicData uri="http://schemas.microsoft.com/office/word/2010/wordprocessingShape">
                  <wps:wsp>
                    <wps:cNvSpPr txBox="1"/>
                    <wps:spPr>
                      <a:xfrm>
                        <a:off x="0" y="0"/>
                        <a:ext cx="3848100" cy="719455"/>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BF52FE" id="_x0000_t202" coordsize="21600,21600" o:spt="202" path="m,l,21600r21600,l21600,xe">
              <v:stroke joinstyle="miter"/>
              <v:path gradientshapeok="t" o:connecttype="rect"/>
            </v:shapetype>
            <v:shape id="WebAddress" o:spid="_x0000_s1027" type="#_x0000_t202" style="position:absolute;margin-left:24pt;margin-top:785.75pt;width:303pt;height:56.6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r>
      <w:rPr>
        <w:noProof/>
        <w:sz w:val="18"/>
      </w:rPr>
      <w:drawing>
        <wp:anchor distT="0" distB="0" distL="114300" distR="114300" simplePos="0" relativeHeight="251688960" behindDoc="1" locked="1" layoutInCell="1" allowOverlap="1" wp14:anchorId="5A2B38E0" wp14:editId="4731D14D">
          <wp:simplePos x="0" y="0"/>
          <wp:positionH relativeFrom="page">
            <wp:posOffset>5443220</wp:posOffset>
          </wp:positionH>
          <wp:positionV relativeFrom="page">
            <wp:posOffset>9627870</wp:posOffset>
          </wp:positionV>
          <wp:extent cx="2422525" cy="108331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525" cy="1083310"/>
                  </a:xfrm>
                  <a:prstGeom prst="rect">
                    <a:avLst/>
                  </a:prstGeom>
                </pic:spPr>
              </pic:pic>
            </a:graphicData>
          </a:graphic>
          <wp14:sizeRelH relativeFrom="page">
            <wp14:pctWidth>0</wp14:pctWidth>
          </wp14:sizeRelH>
          <wp14:sizeRelV relativeFrom="page">
            <wp14:pctHeight>0</wp14:pctHeight>
          </wp14:sizeRelV>
        </wp:anchor>
      </w:drawing>
    </w:r>
    <w:r w:rsidR="00A209C4" w:rsidRPr="00D55628">
      <w:rPr>
        <w:noProof/>
      </w:rPr>
      <mc:AlternateContent>
        <mc:Choice Requires="wps">
          <w:drawing>
            <wp:anchor distT="0" distB="0" distL="114300" distR="114300" simplePos="0" relativeHeight="251637760" behindDoc="1" locked="1" layoutInCell="1" allowOverlap="1" wp14:anchorId="55A82EF8" wp14:editId="301EB909">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82EF8" id="Text Box 224" o:spid="_x0000_s1028" type="#_x0000_t202" alt="Title: Background Watermark Image" style="position:absolute;margin-left:0;margin-top:0;width:595.3pt;height:141.45pt;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" filled="f" stroked="f">
              <v:textbox>
                <w:txbxContent>
                  <w:p w:rsidR="00A209C4" w:rsidRPr="0001226A" w:rsidRDefault="00A209C4"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380" w:rsidRDefault="00EE7380" w:rsidP="00EE7380">
    <w:pPr>
      <w:pStyle w:val="Footer"/>
      <w:tabs>
        <w:tab w:val="left" w:pos="1470"/>
      </w:tabs>
    </w:pPr>
    <w:r>
      <w:tab/>
    </w:r>
    <w:r>
      <w:rPr>
        <w:noProof/>
        <w:sz w:val="18"/>
      </w:rPr>
      <w:drawing>
        <wp:anchor distT="0" distB="0" distL="114300" distR="114300" simplePos="0" relativeHeight="251686912" behindDoc="1" locked="1" layoutInCell="1" allowOverlap="1" wp14:anchorId="25AD590D" wp14:editId="063E05D8">
          <wp:simplePos x="0" y="0"/>
          <wp:positionH relativeFrom="page">
            <wp:posOffset>5290820</wp:posOffset>
          </wp:positionH>
          <wp:positionV relativeFrom="page">
            <wp:posOffset>9762490</wp:posOffset>
          </wp:positionV>
          <wp:extent cx="2422800" cy="10836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r>
      <w:rPr>
        <w:noProof/>
        <w:sz w:val="18"/>
      </w:rPr>
      <mc:AlternateContent>
        <mc:Choice Requires="wps">
          <w:drawing>
            <wp:anchor distT="0" distB="0" distL="114300" distR="114300" simplePos="0" relativeHeight="251684864" behindDoc="0" locked="1" layoutInCell="1" allowOverlap="1" wp14:anchorId="1472D2D7" wp14:editId="140F2B65">
              <wp:simplePos x="0" y="0"/>
              <wp:positionH relativeFrom="page">
                <wp:posOffset>152400</wp:posOffset>
              </wp:positionH>
              <wp:positionV relativeFrom="page">
                <wp:posOffset>10121900</wp:posOffset>
              </wp:positionV>
              <wp:extent cx="3848400" cy="720000"/>
              <wp:effectExtent l="0" t="0" r="0" b="4445"/>
              <wp:wrapNone/>
              <wp:docPr id="20"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txbx>
                      <w:txbxContent>
                        <w:p w:rsidR="00EE7380" w:rsidRPr="009F69FA" w:rsidRDefault="00EE7380" w:rsidP="00EE7380">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72D2D7" id="_x0000_t202" coordsize="21600,21600" o:spt="202" path="m,l,21600r21600,l21600,xe">
              <v:stroke joinstyle="miter"/>
              <v:path gradientshapeok="t" o:connecttype="rect"/>
            </v:shapetype>
            <v:shape id="_x0000_s1029" type="#_x0000_t202" style="position:absolute;margin-left:12pt;margin-top:797pt;width:303pt;height:56.7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" filled="f" stroked="f" strokeweight=".5pt">
              <v:textbox inset="15mm">
                <w:txbxContent>
                  <w:p w:rsidR="00EE7380" w:rsidRPr="009F69FA" w:rsidRDefault="00EE7380" w:rsidP="00EE7380">
                    <w:pPr>
                      <w:pStyle w:val="xWeb"/>
                    </w:pPr>
                    <w:r w:rsidRPr="009F69FA">
                      <w:t>de</w:t>
                    </w:r>
                    <w:r>
                      <w:t>lwp</w:t>
                    </w:r>
                    <w:r w:rsidRPr="009F69FA">
                      <w:t>.vic.gov.au</w:t>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Default="00A209C4" w:rsidP="00BF3066">
    <w:pPr>
      <w:pStyle w:val="Footer"/>
      <w:spacing w:before="1600"/>
    </w:pPr>
    <w:r>
      <w:rPr>
        <w:noProof/>
        <w:sz w:val="18"/>
      </w:rPr>
      <mc:AlternateContent>
        <mc:Choice Requires="wps">
          <w:drawing>
            <wp:anchor distT="0" distB="0" distL="114300" distR="114300" simplePos="0" relativeHeight="251666432" behindDoc="0" locked="1" layoutInCell="1" allowOverlap="1" wp14:anchorId="1023A1EC" wp14:editId="4207963A">
              <wp:simplePos x="0" y="0"/>
              <wp:positionH relativeFrom="page">
                <wp:align>left</wp:align>
              </wp:positionH>
              <wp:positionV relativeFrom="page">
                <wp:align>bottom</wp:align>
              </wp:positionV>
              <wp:extent cx="3848400" cy="720000"/>
              <wp:effectExtent l="0" t="0" r="0" b="4445"/>
              <wp:wrapNone/>
              <wp:docPr id="1" name="WebAddress"/>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9C4" w:rsidRPr="009F69FA" w:rsidRDefault="00A209C4" w:rsidP="00213C82">
                          <w:pPr>
                            <w:pStyle w:val="xWeb"/>
                          </w:pPr>
                          <w:bookmarkStart w:id="0" w:name="Here"/>
                          <w:r w:rsidRPr="009F69FA">
                            <w:t>de</w:t>
                          </w:r>
                          <w:r>
                            <w:t>lwp</w:t>
                          </w:r>
                          <w:r w:rsidRPr="009F69FA">
                            <w:t>.vic.gov.au</w:t>
                          </w:r>
                          <w:bookmarkEnd w:id="0"/>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23A1EC" id="_x0000_t202" coordsize="21600,21600" o:spt="202" path="m,l,21600r21600,l21600,xe">
              <v:stroke joinstyle="miter"/>
              <v:path gradientshapeok="t" o:connecttype="rect"/>
            </v:shapetype>
            <v:shape id="_x0000_s1030" type="#_x0000_t202" style="position:absolute;margin-left:0;margin-top:0;width:303pt;height:56.7pt;z-index:25166643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" filled="f" stroked="f" strokeweight=".5pt">
              <v:textbox inset="15mm">
                <w:txbxContent>
                  <w:p w:rsidR="00A209C4" w:rsidRPr="009F69FA" w:rsidRDefault="00A209C4" w:rsidP="00213C82">
                    <w:pPr>
                      <w:pStyle w:val="xWeb"/>
                    </w:pPr>
                    <w:bookmarkStart w:id="1" w:name="Here"/>
                    <w:r w:rsidRPr="009F69FA">
                      <w:t>de</w:t>
                    </w:r>
                    <w:r>
                      <w:t>lwp</w:t>
                    </w:r>
                    <w:r w:rsidRPr="009F69FA">
                      <w:t>.vic.gov.au</w:t>
                    </w:r>
                    <w:bookmarkEnd w:id="1"/>
                  </w:p>
                </w:txbxContent>
              </v:textbox>
              <w10:wrap anchorx="page" anchory="page"/>
              <w10:anchorlock/>
            </v:shape>
          </w:pict>
        </mc:Fallback>
      </mc:AlternateContent>
    </w:r>
    <w:r>
      <w:rPr>
        <w:noProof/>
        <w:sz w:val="18"/>
      </w:rPr>
      <w:drawing>
        <wp:anchor distT="0" distB="0" distL="114300" distR="114300" simplePos="0" relativeHeight="251662336" behindDoc="1" locked="1" layoutInCell="1" allowOverlap="1" wp14:anchorId="381B1174" wp14:editId="01795594">
          <wp:simplePos x="0" y="0"/>
          <wp:positionH relativeFrom="page">
            <wp:align>right</wp:align>
          </wp:positionH>
          <wp:positionV relativeFrom="page">
            <wp:align>bottom</wp:align>
          </wp:positionV>
          <wp:extent cx="2422800" cy="1083600"/>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73E" w:rsidRDefault="001D373E" w:rsidP="00EE7380">
    <w:pPr>
      <w:pStyle w:val="Footer"/>
      <w:tabs>
        <w:tab w:val="left" w:pos="14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009" w:rsidRPr="008F5280" w:rsidRDefault="00800009" w:rsidP="008F5280">
      <w:pPr>
        <w:pStyle w:val="FootnoteSeparator"/>
      </w:pPr>
    </w:p>
    <w:p w:rsidR="00800009" w:rsidRDefault="00800009"/>
  </w:footnote>
  <w:footnote w:type="continuationSeparator" w:id="0">
    <w:p w:rsidR="00800009" w:rsidRDefault="00800009" w:rsidP="008F5280">
      <w:pPr>
        <w:pStyle w:val="FootnoteSeparator"/>
      </w:pPr>
    </w:p>
    <w:p w:rsidR="00800009" w:rsidRDefault="00800009"/>
    <w:p w:rsidR="00800009" w:rsidRDefault="00800009"/>
  </w:footnote>
  <w:footnote w:type="continuationNotice" w:id="1">
    <w:p w:rsidR="00800009" w:rsidRDefault="00800009" w:rsidP="00D55628"/>
    <w:p w:rsidR="00800009" w:rsidRDefault="00800009"/>
    <w:p w:rsidR="00800009" w:rsidRDefault="008000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A209C4" w:rsidRPr="00975ED3" w:rsidTr="00920652">
      <w:trPr>
        <w:trHeight w:hRule="exact" w:val="1418"/>
      </w:trPr>
      <w:tc>
        <w:tcPr>
          <w:tcW w:w="7761" w:type="dxa"/>
          <w:vAlign w:val="center"/>
        </w:tcPr>
        <w:p w:rsidR="00A209C4" w:rsidRPr="00975ED3" w:rsidRDefault="0023638B" w:rsidP="00920652">
          <w:pPr>
            <w:pStyle w:val="Header"/>
          </w:pPr>
          <w:r>
            <w:fldChar w:fldCharType="begin"/>
          </w:r>
          <w:r>
            <w:instrText xml:space="preserve"> STYLEREF  Title  \* MERGEFORMAT </w:instrText>
          </w:r>
          <w:r>
            <w:fldChar w:fldCharType="separate"/>
          </w:r>
          <w:r>
            <w:rPr>
              <w:noProof/>
            </w:rPr>
            <w:t>VBA - Generate Summary Species Lists</w:t>
          </w:r>
          <w:r>
            <w:rPr>
              <w:noProof/>
            </w:rPr>
            <w:fldChar w:fldCharType="end"/>
          </w:r>
        </w:p>
      </w:tc>
    </w:tr>
  </w:tbl>
  <w:p w:rsidR="00A209C4" w:rsidRPr="00E97294" w:rsidRDefault="00A209C4" w:rsidP="00435833">
    <w:pPr>
      <w:pStyle w:val="Header"/>
    </w:pPr>
    <w:r w:rsidRPr="00806AB6">
      <w:rPr>
        <w:noProof/>
      </w:rPr>
      <mc:AlternateContent>
        <mc:Choice Requires="wps">
          <w:drawing>
            <wp:anchor distT="0" distB="0" distL="114300" distR="114300" simplePos="0" relativeHeight="251678720" behindDoc="1" locked="0" layoutInCell="1" allowOverlap="1" wp14:anchorId="5E113DC3" wp14:editId="567B39F4">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B0B493" id="TriangleRight" o:spid="_x0000_s1026" style="position:absolute;margin-left:56.7pt;margin-top:22.7pt;width:68.05pt;height:70.8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74624" behindDoc="1" locked="0" layoutInCell="1" allowOverlap="1" wp14:anchorId="506B36DB" wp14:editId="3C245B02">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0A562F" id="TriangleLeft" o:spid="_x0000_s1026" style="position:absolute;margin-left:22.7pt;margin-top:22.7pt;width:68.05pt;height:70.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70528" behindDoc="1" locked="0" layoutInCell="1" allowOverlap="1" wp14:anchorId="59C42155" wp14:editId="543FB044">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1DD9335" id="Rectangle" o:spid="_x0000_s1026" style="position:absolute;margin-left:22.7pt;margin-top:22.7pt;width:552.75pt;height:70.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rsidR="00A209C4" w:rsidRDefault="00A20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2A3" w:rsidRPr="00D612A3"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2816" behindDoc="1" locked="0" layoutInCell="1" allowOverlap="1" wp14:anchorId="58E1F8AF" wp14:editId="700E3B72">
              <wp:simplePos x="0" y="0"/>
              <wp:positionH relativeFrom="page">
                <wp:posOffset>786765</wp:posOffset>
              </wp:positionH>
              <wp:positionV relativeFrom="page">
                <wp:posOffset>288290</wp:posOffset>
              </wp:positionV>
              <wp:extent cx="863600" cy="899795"/>
              <wp:effectExtent l="0" t="0" r="0" b="0"/>
              <wp:wrapNone/>
              <wp:docPr id="14"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745BE" id="TriangleRight" o:spid="_x0000_s1026" style="position:absolute;margin-left:61.95pt;margin-top:22.7pt;width:68pt;height:70.8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" path="m1339,1419l669,,,1419r1339,xe" fillcolor="#201547 [3206]" stroked="f">
              <v:path arrowok="t" o:connecttype="custom" o:connectlocs="863600,899795;431478,0;0,899795;863600,899795" o:connectangles="0,0,0,0"/>
              <w10:wrap anchorx="page" anchory="page"/>
            </v:shape>
          </w:pict>
        </mc:Fallback>
      </mc:AlternateContent>
    </w:r>
    <w:r w:rsidRPr="00D612A3">
      <w:rPr>
        <w:noProof/>
      </w:rPr>
      <mc:AlternateContent>
        <mc:Choice Requires="wps">
          <w:drawing>
            <wp:anchor distT="0" distB="0" distL="114300" distR="114300" simplePos="0" relativeHeight="251681792" behindDoc="1" locked="0" layoutInCell="1" allowOverlap="1" wp14:anchorId="6D0B7780" wp14:editId="6BF469B3">
              <wp:simplePos x="0" y="0"/>
              <wp:positionH relativeFrom="page">
                <wp:posOffset>354965</wp:posOffset>
              </wp:positionH>
              <wp:positionV relativeFrom="page">
                <wp:posOffset>288290</wp:posOffset>
              </wp:positionV>
              <wp:extent cx="863600" cy="899795"/>
              <wp:effectExtent l="0" t="0" r="0" b="0"/>
              <wp:wrapNone/>
              <wp:docPr id="13"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0" cy="899795"/>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E46FF7" id="TriangleLeft" o:spid="_x0000_s1026" style="position:absolute;margin-left:27.95pt;margin-top:22.7pt;width:68pt;height:70.8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" path="m,l665,1419,1334,,,xe" fillcolor="#cddc29 [3202]" stroked="f">
              <v:path arrowok="t" o:connecttype="custom" o:connectlocs="0,0;430505,899795;863600,0;0,0" o:connectangles="0,0,0,0"/>
              <w10:wrap anchorx="page" anchory="page"/>
            </v:shape>
          </w:pict>
        </mc:Fallback>
      </mc:AlternateContent>
    </w:r>
    <w:r>
      <w:tab/>
    </w:r>
  </w:p>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D612A3" w:rsidRPr="00975ED3" w:rsidTr="00A7489F">
      <w:trPr>
        <w:trHeight w:hRule="exact" w:val="1418"/>
      </w:trPr>
      <w:tc>
        <w:tcPr>
          <w:tcW w:w="7761" w:type="dxa"/>
          <w:vAlign w:val="center"/>
        </w:tcPr>
        <w:p w:rsidR="00D612A3" w:rsidRPr="00975ED3" w:rsidRDefault="00563B6A" w:rsidP="00A7489F">
          <w:pPr>
            <w:pStyle w:val="Header"/>
          </w:pPr>
          <w:fldSimple w:instr=" STYLEREF  Title  \* MERGEFORMAT ">
            <w:r w:rsidR="0023638B">
              <w:rPr>
                <w:noProof/>
              </w:rPr>
              <w:t>VBA - Generate Summary Species Lists</w:t>
            </w:r>
          </w:fldSimple>
        </w:p>
      </w:tc>
    </w:tr>
  </w:tbl>
  <w:p w:rsidR="00253752" w:rsidRDefault="00D612A3" w:rsidP="00D612A3">
    <w:pPr>
      <w:pStyle w:val="Header"/>
      <w:tabs>
        <w:tab w:val="left" w:pos="3990"/>
        <w:tab w:val="right" w:pos="10205"/>
      </w:tabs>
      <w:jc w:val="left"/>
    </w:pPr>
    <w:r w:rsidRPr="00D612A3">
      <w:rPr>
        <w:noProof/>
      </w:rPr>
      <mc:AlternateContent>
        <mc:Choice Requires="wps">
          <w:drawing>
            <wp:anchor distT="0" distB="0" distL="114300" distR="114300" simplePos="0" relativeHeight="251680768" behindDoc="1" locked="0" layoutInCell="1" allowOverlap="1" wp14:anchorId="1316683C" wp14:editId="5DA98BB4">
              <wp:simplePos x="0" y="0"/>
              <wp:positionH relativeFrom="page">
                <wp:posOffset>345440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txbx>
                      <w:txbxContent>
                        <w:p w:rsidR="00D612A3" w:rsidRDefault="00D612A3" w:rsidP="00D612A3">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316683C" id="Rectangle" o:spid="_x0000_s1026" style="position:absolute;margin-left:27.2pt;margin-top:22.7pt;width:552.75pt;height:70.8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" fillcolor="#00b2a9 [3204]" stroked="f">
              <v:textbox>
                <w:txbxContent>
                  <w:p w:rsidR="00D612A3" w:rsidRDefault="00D612A3" w:rsidP="00D612A3">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9C4" w:rsidRPr="00E97294" w:rsidRDefault="00A209C4" w:rsidP="00E97294">
    <w:pPr>
      <w:pStyle w:val="Header"/>
    </w:pPr>
    <w:r w:rsidRPr="00806AB6">
      <w:rPr>
        <w:noProof/>
      </w:rPr>
      <mc:AlternateContent>
        <mc:Choice Requires="wps">
          <w:drawing>
            <wp:anchor distT="0" distB="0" distL="114300" distR="114300" simplePos="0" relativeHeight="251654144" behindDoc="1" locked="0" layoutInCell="1" allowOverlap="1" wp14:anchorId="25007864" wp14:editId="1E175EBC">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F4132F" id="TriangleRight" o:spid="_x0000_s1026" style="position:absolute;margin-left:56.7pt;margin-top:22.7pt;width:68.0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019A13F0" wp14:editId="0EFB962A">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169FED" id="TriangleBottom" o:spid="_x0000_s1026" style="position:absolute;margin-left:56.7pt;margin-top:93.55pt;width:68.0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9eeae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0048" behindDoc="1" locked="0" layoutInCell="1" allowOverlap="1" wp14:anchorId="64BC70AB" wp14:editId="2C3B4A4B">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BA215" id="TriangleLeft" o:spid="_x0000_s1026" style="position:absolute;margin-left:22.7pt;margin-top:22.7pt;width:68.05pt;height:70.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cddc29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45952" behindDoc="1" locked="0" layoutInCell="1" allowOverlap="1" wp14:anchorId="799DEC45" wp14:editId="3A7E08C8">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2E5F801" id="Rectangle" o:spid="_x0000_s1026" style="position:absolute;margin-left:22.7pt;margin-top:22.7pt;width:552.75pt;height:70.8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 w15:restartNumberingAfterBreak="0">
    <w:nsid w:val="081956F9"/>
    <w:multiLevelType w:val="hybridMultilevel"/>
    <w:tmpl w:val="302C5C5C"/>
    <w:lvl w:ilvl="0" w:tplc="E244F3CE">
      <w:start w:val="1"/>
      <w:numFmt w:val="bullet"/>
      <w:pStyle w:val="DS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CDDC29"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3" w15:restartNumberingAfterBreak="0">
    <w:nsid w:val="0DB2256A"/>
    <w:multiLevelType w:val="hybridMultilevel"/>
    <w:tmpl w:val="38604960"/>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5"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6" w15:restartNumberingAfterBreak="0">
    <w:nsid w:val="1C884F9F"/>
    <w:multiLevelType w:val="hybridMultilevel"/>
    <w:tmpl w:val="A710A6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8" w15:restartNumberingAfterBreak="0">
    <w:nsid w:val="234D6BF3"/>
    <w:multiLevelType w:val="hybridMultilevel"/>
    <w:tmpl w:val="EAF66F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7A9395E"/>
    <w:multiLevelType w:val="hybridMultilevel"/>
    <w:tmpl w:val="81926754"/>
    <w:lvl w:ilvl="0" w:tplc="61DA5D80">
      <w:start w:val="1"/>
      <w:numFmt w:val="bullet"/>
      <w:lvlText w:val=""/>
      <w:lvlJc w:val="left"/>
      <w:pPr>
        <w:ind w:left="720" w:hanging="360"/>
      </w:pPr>
      <w:rPr>
        <w:rFonts w:ascii="Symbol" w:hAnsi="Symbol" w:hint="default"/>
        <w:sz w:val="24"/>
        <w:szCs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9D623C6"/>
    <w:multiLevelType w:val="multilevel"/>
    <w:tmpl w:val="B0D8CF44"/>
    <w:lvl w:ilvl="0">
      <w:start w:val="3"/>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2"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6D235A7"/>
    <w:multiLevelType w:val="hybridMultilevel"/>
    <w:tmpl w:val="2278B1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545EC4"/>
    <w:multiLevelType w:val="multilevel"/>
    <w:tmpl w:val="AC6AE750"/>
    <w:name w:val="HighlightBoxBullet"/>
    <w:lvl w:ilvl="0">
      <w:start w:val="1"/>
      <w:numFmt w:val="bullet"/>
      <w:lvlRestart w:val="0"/>
      <w:pStyle w:val="HighlightBoxBullet"/>
      <w:lvlText w:val="•"/>
      <w:lvlJc w:val="left"/>
      <w:pPr>
        <w:ind w:left="454" w:hanging="227"/>
      </w:pPr>
      <w:rPr>
        <w:rFonts w:ascii="Arial" w:hAnsi="Arial" w:cs="Arial" w:hint="default"/>
        <w:color w:val="363534" w:themeColor="text1"/>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18"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9" w15:restartNumberingAfterBreak="0">
    <w:nsid w:val="512E11A3"/>
    <w:multiLevelType w:val="hybridMultilevel"/>
    <w:tmpl w:val="BF604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1" w15:restartNumberingAfterBreak="0">
    <w:nsid w:val="59B95983"/>
    <w:multiLevelType w:val="hybridMultilevel"/>
    <w:tmpl w:val="627C8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3" w15:restartNumberingAfterBreak="0">
    <w:nsid w:val="5FB26CCC"/>
    <w:multiLevelType w:val="hybridMultilevel"/>
    <w:tmpl w:val="F11EC52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5" w15:restartNumberingAfterBreak="0">
    <w:nsid w:val="64916D9F"/>
    <w:multiLevelType w:val="hybridMultilevel"/>
    <w:tmpl w:val="DE3AD9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CBC458E"/>
    <w:multiLevelType w:val="hybridMultilevel"/>
    <w:tmpl w:val="74FA134A"/>
    <w:lvl w:ilvl="0" w:tplc="D11EF60A">
      <w:start w:val="1"/>
      <w:numFmt w:val="bullet"/>
      <w:lvlText w:val=""/>
      <w:lvlJc w:val="left"/>
      <w:pPr>
        <w:tabs>
          <w:tab w:val="num" w:pos="360"/>
        </w:tabs>
        <w:ind w:left="360" w:hanging="360"/>
      </w:pPr>
      <w:rPr>
        <w:rFonts w:ascii="Symbol" w:hAnsi="Symbol" w:hint="default"/>
      </w:rPr>
    </w:lvl>
    <w:lvl w:ilvl="1" w:tplc="4BE61AAE">
      <w:start w:val="1"/>
      <w:numFmt w:val="bullet"/>
      <w:pStyle w:val="DSEBullet2"/>
      <w:lvlText w:val="–"/>
      <w:lvlJc w:val="left"/>
      <w:pPr>
        <w:tabs>
          <w:tab w:val="num" w:pos="1080"/>
        </w:tabs>
        <w:ind w:left="1080" w:hanging="360"/>
      </w:pPr>
      <w:rPr>
        <w:rFonts w:ascii="Courier New" w:hAnsi="Courier New" w:hint="default"/>
      </w:rPr>
    </w:lvl>
    <w:lvl w:ilvl="2" w:tplc="E6BC6498">
      <w:start w:val="1"/>
      <w:numFmt w:val="decimal"/>
      <w:pStyle w:val="DSEListNum"/>
      <w:lvlText w:val="%3."/>
      <w:lvlJc w:val="left"/>
      <w:pPr>
        <w:tabs>
          <w:tab w:val="num" w:pos="752"/>
        </w:tabs>
        <w:ind w:left="752" w:hanging="360"/>
      </w:pPr>
      <w:rPr>
        <w:rFonts w:hint="default"/>
      </w:rPr>
    </w:lvl>
    <w:lvl w:ilvl="3" w:tplc="70A86F42">
      <w:start w:val="1"/>
      <w:numFmt w:val="lowerLetter"/>
      <w:pStyle w:val="DSEListAlpha"/>
      <w:lvlText w:val="%4."/>
      <w:lvlJc w:val="left"/>
      <w:pPr>
        <w:tabs>
          <w:tab w:val="num" w:pos="2520"/>
        </w:tabs>
        <w:ind w:left="2520" w:hanging="360"/>
      </w:pPr>
      <w:rPr>
        <w:rFonts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8"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CDDC29"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9" w15:restartNumberingAfterBreak="0">
    <w:nsid w:val="70356D2C"/>
    <w:multiLevelType w:val="hybridMultilevel"/>
    <w:tmpl w:val="A94650AE"/>
    <w:lvl w:ilvl="0" w:tplc="98964580">
      <w:start w:val="1"/>
      <w:numFmt w:val="bullet"/>
      <w:lvlText w:val=""/>
      <w:lvlJc w:val="left"/>
      <w:pPr>
        <w:ind w:left="72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839021E"/>
    <w:multiLevelType w:val="multilevel"/>
    <w:tmpl w:val="38D00618"/>
    <w:lvl w:ilvl="0">
      <w:start w:val="1"/>
      <w:numFmt w:val="decimal"/>
      <w:lvlText w:val="%1."/>
      <w:lvlJc w:val="left"/>
      <w:pPr>
        <w:tabs>
          <w:tab w:val="num" w:pos="340"/>
        </w:tabs>
        <w:ind w:left="340" w:hanging="340"/>
      </w:pPr>
      <w:rPr>
        <w:rFonts w:hint="default"/>
        <w:color w:val="363534" w:themeColor="text1"/>
        <w:spacing w:val="0"/>
        <w:sz w:val="20"/>
      </w:rPr>
    </w:lvl>
    <w:lvl w:ilvl="1">
      <w:start w:val="1"/>
      <w:numFmt w:val="lowerLetter"/>
      <w:lvlText w:val="%2."/>
      <w:lvlJc w:val="left"/>
      <w:pPr>
        <w:tabs>
          <w:tab w:val="num" w:pos="680"/>
        </w:tabs>
        <w:ind w:left="680" w:hanging="340"/>
      </w:pPr>
      <w:rPr>
        <w:rFonts w:hint="default"/>
        <w:color w:val="363534" w:themeColor="text1"/>
        <w:spacing w:val="0"/>
        <w:sz w:val="20"/>
      </w:rPr>
    </w:lvl>
    <w:lvl w:ilvl="2">
      <w:start w:val="1"/>
      <w:numFmt w:val="lowerRoman"/>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1" w15:restartNumberingAfterBreak="0">
    <w:nsid w:val="7B496F95"/>
    <w:multiLevelType w:val="hybridMultilevel"/>
    <w:tmpl w:val="090446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27"/>
  </w:num>
  <w:num w:numId="3">
    <w:abstractNumId w:val="22"/>
  </w:num>
  <w:num w:numId="4">
    <w:abstractNumId w:val="30"/>
  </w:num>
  <w:num w:numId="5">
    <w:abstractNumId w:val="11"/>
  </w:num>
  <w:num w:numId="6">
    <w:abstractNumId w:val="4"/>
  </w:num>
  <w:num w:numId="7">
    <w:abstractNumId w:val="2"/>
  </w:num>
  <w:num w:numId="8">
    <w:abstractNumId w:val="0"/>
  </w:num>
  <w:num w:numId="9">
    <w:abstractNumId w:val="28"/>
  </w:num>
  <w:num w:numId="10">
    <w:abstractNumId w:val="5"/>
  </w:num>
  <w:num w:numId="11">
    <w:abstractNumId w:val="12"/>
  </w:num>
  <w:num w:numId="12">
    <w:abstractNumId w:val="7"/>
  </w:num>
  <w:num w:numId="13">
    <w:abstractNumId w:val="15"/>
  </w:num>
  <w:num w:numId="14">
    <w:abstractNumId w:val="17"/>
  </w:num>
  <w:num w:numId="15">
    <w:abstractNumId w:val="3"/>
  </w:num>
  <w:num w:numId="16">
    <w:abstractNumId w:val="26"/>
  </w:num>
  <w:num w:numId="17">
    <w:abstractNumId w:val="16"/>
  </w:num>
  <w:num w:numId="18">
    <w:abstractNumId w:val="1"/>
  </w:num>
  <w:num w:numId="19">
    <w:abstractNumId w:val="10"/>
  </w:num>
  <w:num w:numId="20">
    <w:abstractNumId w:val="10"/>
  </w:num>
  <w:num w:numId="21">
    <w:abstractNumId w:val="10"/>
  </w:num>
  <w:num w:numId="22">
    <w:abstractNumId w:val="10"/>
  </w:num>
  <w:num w:numId="23">
    <w:abstractNumId w:val="9"/>
  </w:num>
  <w:num w:numId="24">
    <w:abstractNumId w:val="8"/>
  </w:num>
  <w:num w:numId="25">
    <w:abstractNumId w:val="2"/>
  </w:num>
  <w:num w:numId="26">
    <w:abstractNumId w:val="6"/>
  </w:num>
  <w:num w:numId="27">
    <w:abstractNumId w:val="21"/>
  </w:num>
  <w:num w:numId="28">
    <w:abstractNumId w:val="25"/>
  </w:num>
  <w:num w:numId="29">
    <w:abstractNumId w:val="19"/>
  </w:num>
  <w:num w:numId="30">
    <w:abstractNumId w:val="31"/>
  </w:num>
  <w:num w:numId="31">
    <w:abstractNumId w:val="23"/>
  </w:num>
  <w:num w:numId="32">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0" w:nlCheck="1" w:checkStyle="1"/>
  <w:activeWritingStyle w:appName="MSWord" w:lang="en-AU"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6625"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4Landscape" w:val="False"/>
    <w:docVar w:name="A4Portrait" w:val="True"/>
    <w:docVar w:name="AppendixName" w:val="Appendix"/>
    <w:docVar w:name="CoBrandNumber" w:val="0"/>
    <w:docVar w:name="CoverCoBranded" w:val="Fals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Environment"/>
    <w:docVar w:name="TOC" w:val="True"/>
    <w:docVar w:name="TOCNew" w:val="True"/>
    <w:docVar w:name="Version" w:val="1"/>
  </w:docVars>
  <w:rsids>
    <w:rsidRoot w:val="00800009"/>
    <w:rsid w:val="0000017F"/>
    <w:rsid w:val="00000279"/>
    <w:rsid w:val="000004BD"/>
    <w:rsid w:val="00000B7A"/>
    <w:rsid w:val="00000C89"/>
    <w:rsid w:val="00000FEB"/>
    <w:rsid w:val="000012BE"/>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EE3"/>
    <w:rsid w:val="000473A1"/>
    <w:rsid w:val="0004761D"/>
    <w:rsid w:val="00047C72"/>
    <w:rsid w:val="00047CE9"/>
    <w:rsid w:val="000501F1"/>
    <w:rsid w:val="00050257"/>
    <w:rsid w:val="00050487"/>
    <w:rsid w:val="000504A5"/>
    <w:rsid w:val="000507C3"/>
    <w:rsid w:val="00052234"/>
    <w:rsid w:val="00052630"/>
    <w:rsid w:val="00052825"/>
    <w:rsid w:val="00052C61"/>
    <w:rsid w:val="00053244"/>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6EE"/>
    <w:rsid w:val="00062985"/>
    <w:rsid w:val="00063E71"/>
    <w:rsid w:val="000640A9"/>
    <w:rsid w:val="0006422E"/>
    <w:rsid w:val="00064489"/>
    <w:rsid w:val="00065584"/>
    <w:rsid w:val="000655FD"/>
    <w:rsid w:val="00065A52"/>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623"/>
    <w:rsid w:val="000A4744"/>
    <w:rsid w:val="000A51F3"/>
    <w:rsid w:val="000A5E67"/>
    <w:rsid w:val="000A5EBD"/>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33EB"/>
    <w:rsid w:val="000C3B79"/>
    <w:rsid w:val="000C3C38"/>
    <w:rsid w:val="000C41E0"/>
    <w:rsid w:val="000C41F9"/>
    <w:rsid w:val="000C4231"/>
    <w:rsid w:val="000C436A"/>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73E"/>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811"/>
    <w:rsid w:val="001E2E6F"/>
    <w:rsid w:val="001E3511"/>
    <w:rsid w:val="001E3642"/>
    <w:rsid w:val="001E3DBD"/>
    <w:rsid w:val="001E4751"/>
    <w:rsid w:val="001E4938"/>
    <w:rsid w:val="001E4CD8"/>
    <w:rsid w:val="001E4FB6"/>
    <w:rsid w:val="001E53A9"/>
    <w:rsid w:val="001E55D5"/>
    <w:rsid w:val="001E589C"/>
    <w:rsid w:val="001E6741"/>
    <w:rsid w:val="001E6920"/>
    <w:rsid w:val="001E693A"/>
    <w:rsid w:val="001E6EC8"/>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6B98"/>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38B"/>
    <w:rsid w:val="00236737"/>
    <w:rsid w:val="00236778"/>
    <w:rsid w:val="00236E1C"/>
    <w:rsid w:val="00236F25"/>
    <w:rsid w:val="0023749F"/>
    <w:rsid w:val="002374F6"/>
    <w:rsid w:val="002375F5"/>
    <w:rsid w:val="0023766E"/>
    <w:rsid w:val="00237BD5"/>
    <w:rsid w:val="00237D72"/>
    <w:rsid w:val="00237EDD"/>
    <w:rsid w:val="00240237"/>
    <w:rsid w:val="00240262"/>
    <w:rsid w:val="002408BA"/>
    <w:rsid w:val="00240AE1"/>
    <w:rsid w:val="00240ED3"/>
    <w:rsid w:val="002412A2"/>
    <w:rsid w:val="00241740"/>
    <w:rsid w:val="00241810"/>
    <w:rsid w:val="00242782"/>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1ECA"/>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7B"/>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42"/>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767"/>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80"/>
    <w:rsid w:val="00337989"/>
    <w:rsid w:val="00340C4D"/>
    <w:rsid w:val="00341DE0"/>
    <w:rsid w:val="003420E0"/>
    <w:rsid w:val="00342173"/>
    <w:rsid w:val="00342444"/>
    <w:rsid w:val="00342718"/>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841"/>
    <w:rsid w:val="00354EFD"/>
    <w:rsid w:val="003555CC"/>
    <w:rsid w:val="003561B4"/>
    <w:rsid w:val="00357258"/>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798"/>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5004D"/>
    <w:rsid w:val="00450BFC"/>
    <w:rsid w:val="00450C2B"/>
    <w:rsid w:val="00450E1B"/>
    <w:rsid w:val="004511B2"/>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0774"/>
    <w:rsid w:val="0046109E"/>
    <w:rsid w:val="00461293"/>
    <w:rsid w:val="004613ED"/>
    <w:rsid w:val="004614C6"/>
    <w:rsid w:val="004615D2"/>
    <w:rsid w:val="00461B1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2EE1"/>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70"/>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C65"/>
    <w:rsid w:val="00556E29"/>
    <w:rsid w:val="00556EE7"/>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3B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167"/>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B92"/>
    <w:rsid w:val="00622CC0"/>
    <w:rsid w:val="00622E33"/>
    <w:rsid w:val="00622FC5"/>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2B9"/>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6A68"/>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12FD"/>
    <w:rsid w:val="00731798"/>
    <w:rsid w:val="007322F9"/>
    <w:rsid w:val="00732B3E"/>
    <w:rsid w:val="00732B4D"/>
    <w:rsid w:val="0073302E"/>
    <w:rsid w:val="007334AC"/>
    <w:rsid w:val="00733881"/>
    <w:rsid w:val="00733AA2"/>
    <w:rsid w:val="00733BAD"/>
    <w:rsid w:val="00733CAD"/>
    <w:rsid w:val="00733DB9"/>
    <w:rsid w:val="00733DE8"/>
    <w:rsid w:val="00733FAF"/>
    <w:rsid w:val="00734617"/>
    <w:rsid w:val="007346AC"/>
    <w:rsid w:val="007347E0"/>
    <w:rsid w:val="00734B53"/>
    <w:rsid w:val="007354D4"/>
    <w:rsid w:val="00735711"/>
    <w:rsid w:val="007359DA"/>
    <w:rsid w:val="00735B6D"/>
    <w:rsid w:val="00735C7A"/>
    <w:rsid w:val="00735CBD"/>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E0F"/>
    <w:rsid w:val="007812DE"/>
    <w:rsid w:val="00781566"/>
    <w:rsid w:val="00781795"/>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A6E"/>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71E7"/>
    <w:rsid w:val="007A766B"/>
    <w:rsid w:val="007A7A5E"/>
    <w:rsid w:val="007A7DED"/>
    <w:rsid w:val="007A7DF2"/>
    <w:rsid w:val="007B00D1"/>
    <w:rsid w:val="007B0B6E"/>
    <w:rsid w:val="007B0F02"/>
    <w:rsid w:val="007B1164"/>
    <w:rsid w:val="007B140D"/>
    <w:rsid w:val="007B197C"/>
    <w:rsid w:val="007B1F76"/>
    <w:rsid w:val="007B2707"/>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3ED7"/>
    <w:rsid w:val="007F4249"/>
    <w:rsid w:val="007F4643"/>
    <w:rsid w:val="007F52F1"/>
    <w:rsid w:val="007F5B9D"/>
    <w:rsid w:val="007F5E2A"/>
    <w:rsid w:val="007F66D7"/>
    <w:rsid w:val="007F68B8"/>
    <w:rsid w:val="007F6F7A"/>
    <w:rsid w:val="007F7420"/>
    <w:rsid w:val="007F75BE"/>
    <w:rsid w:val="007F7FB2"/>
    <w:rsid w:val="00800009"/>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4A"/>
    <w:rsid w:val="008579A6"/>
    <w:rsid w:val="0086000C"/>
    <w:rsid w:val="008601F2"/>
    <w:rsid w:val="008602BB"/>
    <w:rsid w:val="00860EA0"/>
    <w:rsid w:val="00860FAB"/>
    <w:rsid w:val="00861101"/>
    <w:rsid w:val="00861311"/>
    <w:rsid w:val="00861AF5"/>
    <w:rsid w:val="0086233C"/>
    <w:rsid w:val="00862953"/>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4F4F"/>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39B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8AB"/>
    <w:rsid w:val="00965BD5"/>
    <w:rsid w:val="00965C39"/>
    <w:rsid w:val="00965CE0"/>
    <w:rsid w:val="00965E31"/>
    <w:rsid w:val="00966A50"/>
    <w:rsid w:val="00966CA6"/>
    <w:rsid w:val="00966ED7"/>
    <w:rsid w:val="00967A92"/>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984"/>
    <w:rsid w:val="00983BA8"/>
    <w:rsid w:val="00983C3B"/>
    <w:rsid w:val="00984DFF"/>
    <w:rsid w:val="0098555E"/>
    <w:rsid w:val="009856E1"/>
    <w:rsid w:val="009857FB"/>
    <w:rsid w:val="00986423"/>
    <w:rsid w:val="009866B2"/>
    <w:rsid w:val="00986D0E"/>
    <w:rsid w:val="00986E15"/>
    <w:rsid w:val="009871C5"/>
    <w:rsid w:val="0098723C"/>
    <w:rsid w:val="009873D7"/>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F55"/>
    <w:rsid w:val="009F71DE"/>
    <w:rsid w:val="009F7316"/>
    <w:rsid w:val="009F7423"/>
    <w:rsid w:val="009F7B97"/>
    <w:rsid w:val="00A00531"/>
    <w:rsid w:val="00A005F3"/>
    <w:rsid w:val="00A014C6"/>
    <w:rsid w:val="00A025B3"/>
    <w:rsid w:val="00A0276E"/>
    <w:rsid w:val="00A028C3"/>
    <w:rsid w:val="00A0310E"/>
    <w:rsid w:val="00A0424C"/>
    <w:rsid w:val="00A049CA"/>
    <w:rsid w:val="00A04A55"/>
    <w:rsid w:val="00A05269"/>
    <w:rsid w:val="00A053CC"/>
    <w:rsid w:val="00A0540D"/>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AD5"/>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B85"/>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C98"/>
    <w:rsid w:val="00AC4DE1"/>
    <w:rsid w:val="00AC51FA"/>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2C29"/>
    <w:rsid w:val="00AE2FBA"/>
    <w:rsid w:val="00AE3242"/>
    <w:rsid w:val="00AE3298"/>
    <w:rsid w:val="00AE36B4"/>
    <w:rsid w:val="00AE382A"/>
    <w:rsid w:val="00AE38F7"/>
    <w:rsid w:val="00AE3CF0"/>
    <w:rsid w:val="00AE4098"/>
    <w:rsid w:val="00AE4226"/>
    <w:rsid w:val="00AE4CD3"/>
    <w:rsid w:val="00AE4F2B"/>
    <w:rsid w:val="00AE53B1"/>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2B4"/>
    <w:rsid w:val="00B674B6"/>
    <w:rsid w:val="00B67A41"/>
    <w:rsid w:val="00B67A58"/>
    <w:rsid w:val="00B7023B"/>
    <w:rsid w:val="00B702FF"/>
    <w:rsid w:val="00B70436"/>
    <w:rsid w:val="00B70562"/>
    <w:rsid w:val="00B70D3B"/>
    <w:rsid w:val="00B71320"/>
    <w:rsid w:val="00B71B3E"/>
    <w:rsid w:val="00B71BB3"/>
    <w:rsid w:val="00B7210F"/>
    <w:rsid w:val="00B72791"/>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774"/>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D027C"/>
    <w:rsid w:val="00BD02C5"/>
    <w:rsid w:val="00BD0318"/>
    <w:rsid w:val="00BD052E"/>
    <w:rsid w:val="00BD0578"/>
    <w:rsid w:val="00BD087D"/>
    <w:rsid w:val="00BD0B35"/>
    <w:rsid w:val="00BD0D53"/>
    <w:rsid w:val="00BD140C"/>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4FB"/>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2AA"/>
    <w:rsid w:val="00C162BC"/>
    <w:rsid w:val="00C16533"/>
    <w:rsid w:val="00C165B7"/>
    <w:rsid w:val="00C1677A"/>
    <w:rsid w:val="00C167F8"/>
    <w:rsid w:val="00C170C0"/>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3DD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6FCF"/>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E7F"/>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6FDA"/>
    <w:rsid w:val="00D1715D"/>
    <w:rsid w:val="00D175A9"/>
    <w:rsid w:val="00D17F9A"/>
    <w:rsid w:val="00D2011A"/>
    <w:rsid w:val="00D20BB8"/>
    <w:rsid w:val="00D214E7"/>
    <w:rsid w:val="00D21CA0"/>
    <w:rsid w:val="00D21CD3"/>
    <w:rsid w:val="00D21E8A"/>
    <w:rsid w:val="00D2267C"/>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72AF"/>
    <w:rsid w:val="00D4761C"/>
    <w:rsid w:val="00D47C8E"/>
    <w:rsid w:val="00D47FF7"/>
    <w:rsid w:val="00D500BD"/>
    <w:rsid w:val="00D503C0"/>
    <w:rsid w:val="00D50917"/>
    <w:rsid w:val="00D51001"/>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2A3"/>
    <w:rsid w:val="00D6183E"/>
    <w:rsid w:val="00D619CF"/>
    <w:rsid w:val="00D61ABC"/>
    <w:rsid w:val="00D61BDD"/>
    <w:rsid w:val="00D61CA4"/>
    <w:rsid w:val="00D6249A"/>
    <w:rsid w:val="00D62C04"/>
    <w:rsid w:val="00D6301D"/>
    <w:rsid w:val="00D632E4"/>
    <w:rsid w:val="00D63416"/>
    <w:rsid w:val="00D63796"/>
    <w:rsid w:val="00D639B5"/>
    <w:rsid w:val="00D63A6C"/>
    <w:rsid w:val="00D63D48"/>
    <w:rsid w:val="00D63F84"/>
    <w:rsid w:val="00D6449A"/>
    <w:rsid w:val="00D647A4"/>
    <w:rsid w:val="00D64E46"/>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EF0"/>
    <w:rsid w:val="00D7785E"/>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20"/>
    <w:rsid w:val="00DA4F0F"/>
    <w:rsid w:val="00DA5902"/>
    <w:rsid w:val="00DA6459"/>
    <w:rsid w:val="00DA64C3"/>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6C6"/>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B12"/>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1B8C"/>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5E"/>
    <w:rsid w:val="00E6239D"/>
    <w:rsid w:val="00E626BE"/>
    <w:rsid w:val="00E62825"/>
    <w:rsid w:val="00E62D73"/>
    <w:rsid w:val="00E62E78"/>
    <w:rsid w:val="00E63761"/>
    <w:rsid w:val="00E63879"/>
    <w:rsid w:val="00E63EF1"/>
    <w:rsid w:val="00E63F97"/>
    <w:rsid w:val="00E6422A"/>
    <w:rsid w:val="00E64498"/>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636"/>
    <w:rsid w:val="00E8372C"/>
    <w:rsid w:val="00E83A82"/>
    <w:rsid w:val="00E83CF0"/>
    <w:rsid w:val="00E84126"/>
    <w:rsid w:val="00E84532"/>
    <w:rsid w:val="00E84542"/>
    <w:rsid w:val="00E84621"/>
    <w:rsid w:val="00E846AF"/>
    <w:rsid w:val="00E847C2"/>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200"/>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34F6"/>
    <w:rsid w:val="00ED35C0"/>
    <w:rsid w:val="00ED3911"/>
    <w:rsid w:val="00ED3DA0"/>
    <w:rsid w:val="00ED42F0"/>
    <w:rsid w:val="00ED477D"/>
    <w:rsid w:val="00ED47B6"/>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36B2"/>
    <w:rsid w:val="00EE3A69"/>
    <w:rsid w:val="00EE3D13"/>
    <w:rsid w:val="00EE3D35"/>
    <w:rsid w:val="00EE3EBB"/>
    <w:rsid w:val="00EE4997"/>
    <w:rsid w:val="00EE4AFC"/>
    <w:rsid w:val="00EE61AD"/>
    <w:rsid w:val="00EE6A67"/>
    <w:rsid w:val="00EE6E5F"/>
    <w:rsid w:val="00EE6EF4"/>
    <w:rsid w:val="00EE7380"/>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4BA"/>
    <w:rsid w:val="00EF563F"/>
    <w:rsid w:val="00EF5823"/>
    <w:rsid w:val="00EF6341"/>
    <w:rsid w:val="00EF6562"/>
    <w:rsid w:val="00EF682B"/>
    <w:rsid w:val="00EF692B"/>
    <w:rsid w:val="00EF7371"/>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7C5"/>
    <w:rsid w:val="00F248B9"/>
    <w:rsid w:val="00F24944"/>
    <w:rsid w:val="00F24C06"/>
    <w:rsid w:val="00F24DDE"/>
    <w:rsid w:val="00F25298"/>
    <w:rsid w:val="00F25616"/>
    <w:rsid w:val="00F25B71"/>
    <w:rsid w:val="00F25C3B"/>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0FB"/>
    <w:rsid w:val="00F57133"/>
    <w:rsid w:val="00F5713F"/>
    <w:rsid w:val="00F57931"/>
    <w:rsid w:val="00F60202"/>
    <w:rsid w:val="00F60818"/>
    <w:rsid w:val="00F6092F"/>
    <w:rsid w:val="00F60AB8"/>
    <w:rsid w:val="00F60BCE"/>
    <w:rsid w:val="00F6141B"/>
    <w:rsid w:val="00F6158A"/>
    <w:rsid w:val="00F619F6"/>
    <w:rsid w:val="00F61ADE"/>
    <w:rsid w:val="00F61BE8"/>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84"/>
    <w:rsid w:val="00F700B6"/>
    <w:rsid w:val="00F7012D"/>
    <w:rsid w:val="00F7061C"/>
    <w:rsid w:val="00F70890"/>
    <w:rsid w:val="00F7107B"/>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7540"/>
    <w:rsid w:val="00F9777B"/>
    <w:rsid w:val="00F979B0"/>
    <w:rsid w:val="00F97FB0"/>
    <w:rsid w:val="00FA0BCC"/>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BF7"/>
    <w:rsid w:val="00FB6C46"/>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A50"/>
    <w:rsid w:val="00FF6D0F"/>
    <w:rsid w:val="00FF74EF"/>
    <w:rsid w:val="00FF75FD"/>
    <w:rsid w:val="00FF78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horizontal-relative:page;mso-position-vertical-relative:page" stroke="f">
      <v:stroke on="f"/>
      <o:colormru v:ext="edit" colors="white"/>
    </o:shapedefaults>
    <o:shapelayout v:ext="edit">
      <o:idmap v:ext="edit" data="1"/>
    </o:shapelayout>
  </w:shapeDefaults>
  <w:decimalSymbol w:val="."/>
  <w:listSeparator w:val=","/>
  <w15:docId w15:val="{99E9C5A6-ABDD-4682-9B00-267722064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C328E9"/>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00B2A9" w:themeColor="accent1"/>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00B2A9" w:themeColor="accent1"/>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00B2A9" w:themeColor="accent1"/>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00B2A9" w:themeColor="accent1"/>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00B2A9"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CDDC29" w:themeColor="text2"/>
        <w:bottom w:val="single" w:sz="8" w:space="0" w:color="CDDC29" w:themeColor="text2"/>
        <w:insideH w:val="single" w:sz="8" w:space="0" w:color="CDDC29"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CDDC29" w:themeFill="text2"/>
      </w:tcPr>
    </w:tblStylePr>
    <w:tblStylePr w:type="lastRow">
      <w:rPr>
        <w:b w:val="0"/>
      </w:rPr>
    </w:tblStylePr>
    <w:tblStylePr w:type="lastCol">
      <w:pPr>
        <w:jc w:val="left"/>
      </w:pPr>
    </w:tblStylePr>
    <w:tblStylePr w:type="band1Vert">
      <w:tblPr/>
      <w:tcPr>
        <w:shd w:val="clear" w:color="auto" w:fill="F8FAE8"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19"/>
      </w:numPr>
      <w:spacing w:before="120" w:after="120"/>
    </w:pPr>
  </w:style>
  <w:style w:type="paragraph" w:styleId="ListNumber2">
    <w:name w:val="List Number 2"/>
    <w:basedOn w:val="Normal"/>
    <w:qFormat/>
    <w:rsid w:val="00781566"/>
    <w:pPr>
      <w:numPr>
        <w:ilvl w:val="1"/>
        <w:numId w:val="19"/>
      </w:numPr>
      <w:spacing w:before="120" w:after="120"/>
    </w:pPr>
  </w:style>
  <w:style w:type="paragraph" w:styleId="ListNumber3">
    <w:name w:val="List Number 3"/>
    <w:basedOn w:val="Normal"/>
    <w:qFormat/>
    <w:rsid w:val="00781566"/>
    <w:pPr>
      <w:numPr>
        <w:ilvl w:val="2"/>
        <w:numId w:val="19"/>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00B2A9" w:themeColor="accent1"/>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00B2A9" w:themeColor="accent1"/>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CDDC29"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CDDC29"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CDDC29"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00B2A9" w:themeColor="accent1"/>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CDDC29"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CDDC29"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00B2A9" w:themeColor="accent1"/>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00B2A9" w:themeColor="accent1"/>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CDDC29"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8FAE8"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8FAE8"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00B2A9" w:themeColor="accent1"/>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CDDC29" w:themeColor="text2"/>
        <w:left w:val="single" w:sz="4" w:space="0" w:color="CDDC29" w:themeColor="text2"/>
        <w:bottom w:val="single" w:sz="4" w:space="0" w:color="CDDC29" w:themeColor="text2"/>
        <w:right w:val="single" w:sz="4" w:space="0" w:color="CDDC29"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CDDC29"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CDDC29"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443176"/>
    <w:pPr>
      <w:spacing w:line="240" w:lineRule="auto"/>
    </w:pPr>
    <w:rPr>
      <w:sz w:val="24"/>
    </w:rPr>
    <w:tblPr>
      <w:tblCellMar>
        <w:top w:w="227" w:type="dxa"/>
        <w:left w:w="0" w:type="dxa"/>
        <w:bottom w:w="227" w:type="dxa"/>
        <w:right w:w="0" w:type="dxa"/>
      </w:tblCellMar>
    </w:tblPr>
    <w:tcPr>
      <w:shd w:val="clear" w:color="auto" w:fill="CDDC29" w:themeFill="text2"/>
    </w:tcPr>
  </w:style>
  <w:style w:type="paragraph" w:customStyle="1" w:styleId="BodyText100ThemeColour">
    <w:name w:val="Body Text 100% Theme Colour"/>
    <w:basedOn w:val="BodyText"/>
    <w:qFormat/>
    <w:rsid w:val="00096B2D"/>
    <w:rPr>
      <w:color w:val="00B2A9" w:themeColor="accent1"/>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2"/>
      </w:numPr>
      <w:spacing w:before="120" w:after="120"/>
    </w:pPr>
  </w:style>
  <w:style w:type="paragraph" w:customStyle="1" w:styleId="ListAlpha2">
    <w:name w:val="List Alpha 2"/>
    <w:basedOn w:val="Normal"/>
    <w:qFormat/>
    <w:rsid w:val="00893106"/>
    <w:pPr>
      <w:numPr>
        <w:ilvl w:val="1"/>
        <w:numId w:val="12"/>
      </w:numPr>
      <w:spacing w:before="120" w:after="120"/>
    </w:pPr>
  </w:style>
  <w:style w:type="paragraph" w:customStyle="1" w:styleId="ListAlpha3">
    <w:name w:val="List Alpha 3"/>
    <w:basedOn w:val="Normal"/>
    <w:qFormat/>
    <w:rsid w:val="00893106"/>
    <w:pPr>
      <w:numPr>
        <w:ilvl w:val="2"/>
        <w:numId w:val="12"/>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14"/>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qFormat/>
    <w:rsid w:val="00D14E24"/>
    <w:pPr>
      <w:numPr>
        <w:numId w:val="13"/>
      </w:numPr>
    </w:pPr>
  </w:style>
  <w:style w:type="paragraph" w:customStyle="1" w:styleId="SmallHeading">
    <w:name w:val="Small Heading"/>
    <w:basedOn w:val="xDisclaimerHeading"/>
    <w:next w:val="SmallBodyText"/>
    <w:qFormat/>
    <w:rsid w:val="00C255C2"/>
    <w:pPr>
      <w:spacing w:before="60" w:after="0" w:line="160" w:lineRule="atLeast"/>
      <w:ind w:right="3119"/>
    </w:pPr>
    <w:rPr>
      <w:sz w:val="12"/>
    </w:rPr>
  </w:style>
  <w:style w:type="paragraph" w:customStyle="1" w:styleId="xWeb">
    <w:name w:val="xWeb"/>
    <w:basedOn w:val="Normal"/>
    <w:qFormat/>
    <w:rsid w:val="00967C82"/>
    <w:pPr>
      <w:spacing w:line="240" w:lineRule="auto"/>
    </w:pPr>
    <w:rPr>
      <w:b/>
      <w:color w:val="00B2A9"/>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4C6213"/>
    <w:rPr>
      <w:color w:val="FF0000"/>
      <w:sz w:val="20"/>
      <w:u w:val="dotted"/>
    </w:rPr>
  </w:style>
  <w:style w:type="character" w:customStyle="1" w:styleId="Heading1Char">
    <w:name w:val="Heading 1 Char"/>
    <w:basedOn w:val="DefaultParagraphFont"/>
    <w:link w:val="Heading1"/>
    <w:rsid w:val="00A209C4"/>
    <w:rPr>
      <w:b/>
      <w:bCs/>
      <w:color w:val="00B2A9" w:themeColor="accent1"/>
      <w:kern w:val="32"/>
      <w:sz w:val="40"/>
      <w:szCs w:val="32"/>
    </w:rPr>
  </w:style>
  <w:style w:type="character" w:customStyle="1" w:styleId="Heading2Char">
    <w:name w:val="Heading 2 Char"/>
    <w:basedOn w:val="DefaultParagraphFont"/>
    <w:link w:val="Heading2"/>
    <w:rsid w:val="001306D2"/>
    <w:rPr>
      <w:b/>
      <w:bCs/>
      <w:iCs/>
      <w:color w:val="00B2A9" w:themeColor="accent1"/>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DSEBody">
    <w:name w:val="DSE_Body"/>
    <w:rsid w:val="00CD6FCF"/>
    <w:pPr>
      <w:spacing w:after="113"/>
    </w:pPr>
    <w:rPr>
      <w:rFonts w:ascii="Arial" w:hAnsi="Arial"/>
      <w:color w:val="auto"/>
      <w:sz w:val="18"/>
      <w:szCs w:val="24"/>
      <w:lang w:eastAsia="en-US"/>
    </w:rPr>
  </w:style>
  <w:style w:type="paragraph" w:customStyle="1" w:styleId="DSEBullet2">
    <w:name w:val="DSE_Bullet2"/>
    <w:basedOn w:val="Normal"/>
    <w:rsid w:val="007F3ED7"/>
    <w:pPr>
      <w:numPr>
        <w:ilvl w:val="1"/>
        <w:numId w:val="16"/>
      </w:numPr>
      <w:tabs>
        <w:tab w:val="left" w:pos="340"/>
      </w:tabs>
      <w:spacing w:after="113" w:line="220" w:lineRule="atLeast"/>
      <w:ind w:left="340" w:hanging="170"/>
    </w:pPr>
    <w:rPr>
      <w:rFonts w:ascii="Arial" w:hAnsi="Arial"/>
      <w:color w:val="auto"/>
      <w:sz w:val="18"/>
      <w:szCs w:val="24"/>
    </w:rPr>
  </w:style>
  <w:style w:type="paragraph" w:customStyle="1" w:styleId="DSEListNum">
    <w:name w:val="DSE_ListNum"/>
    <w:rsid w:val="007F3ED7"/>
    <w:pPr>
      <w:numPr>
        <w:ilvl w:val="2"/>
        <w:numId w:val="16"/>
      </w:numPr>
      <w:spacing w:after="113" w:line="220" w:lineRule="atLeast"/>
    </w:pPr>
    <w:rPr>
      <w:rFonts w:ascii="Arial" w:hAnsi="Arial"/>
      <w:color w:val="auto"/>
      <w:sz w:val="18"/>
      <w:szCs w:val="18"/>
      <w:lang w:eastAsia="en-US"/>
    </w:rPr>
  </w:style>
  <w:style w:type="paragraph" w:customStyle="1" w:styleId="DSEListAlpha">
    <w:name w:val="DSE_ListAlpha"/>
    <w:rsid w:val="007F3ED7"/>
    <w:pPr>
      <w:numPr>
        <w:ilvl w:val="3"/>
        <w:numId w:val="16"/>
      </w:numPr>
      <w:tabs>
        <w:tab w:val="clear" w:pos="2520"/>
        <w:tab w:val="num" w:pos="284"/>
      </w:tabs>
      <w:spacing w:after="113" w:line="220" w:lineRule="atLeast"/>
      <w:ind w:left="284" w:hanging="284"/>
    </w:pPr>
    <w:rPr>
      <w:rFonts w:ascii="Arial" w:hAnsi="Arial"/>
      <w:color w:val="auto"/>
      <w:sz w:val="18"/>
      <w:szCs w:val="18"/>
      <w:lang w:eastAsia="en-US"/>
    </w:rPr>
  </w:style>
  <w:style w:type="paragraph" w:customStyle="1" w:styleId="DSEBullet">
    <w:name w:val="DSE_Bullet"/>
    <w:link w:val="DSEBulletChar"/>
    <w:rsid w:val="008F4F4F"/>
    <w:pPr>
      <w:numPr>
        <w:numId w:val="18"/>
      </w:numPr>
      <w:tabs>
        <w:tab w:val="left" w:pos="170"/>
      </w:tabs>
      <w:spacing w:after="113" w:line="220" w:lineRule="atLeast"/>
    </w:pPr>
    <w:rPr>
      <w:rFonts w:ascii="Arial" w:hAnsi="Arial"/>
      <w:color w:val="auto"/>
      <w:sz w:val="18"/>
      <w:szCs w:val="24"/>
      <w:lang w:eastAsia="en-US"/>
    </w:rPr>
  </w:style>
  <w:style w:type="character" w:customStyle="1" w:styleId="DSEBulletChar">
    <w:name w:val="DSE_Bullet Char"/>
    <w:link w:val="DSEBullet"/>
    <w:rsid w:val="008F4F4F"/>
    <w:rPr>
      <w:rFonts w:ascii="Arial" w:hAnsi="Arial"/>
      <w:color w:val="auto"/>
      <w:sz w:val="18"/>
      <w:szCs w:val="24"/>
      <w:lang w:eastAsia="en-US"/>
    </w:rPr>
  </w:style>
  <w:style w:type="character" w:styleId="HTMLDefinition">
    <w:name w:val="HTML Definition"/>
    <w:semiHidden/>
    <w:rsid w:val="00BA07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http://www.delwp.vic.gov.a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www.relayservice.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customer.service@delwp.vic.gov.a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1d\AppData\Roaming\Microsoft\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CDDC29"/>
      </a:dk2>
      <a:lt2>
        <a:srgbClr val="F8FAE8"/>
      </a:lt2>
      <a:accent1>
        <a:srgbClr val="00B2A9"/>
      </a:accent1>
      <a:accent2>
        <a:srgbClr val="CDDC29"/>
      </a:accent2>
      <a:accent3>
        <a:srgbClr val="201547"/>
      </a:accent3>
      <a:accent4>
        <a:srgbClr val="99E0DD"/>
      </a:accent4>
      <a:accent5>
        <a:srgbClr val="E9EEAE"/>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A78A6-828B-4781-A21D-00F415844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203</TotalTime>
  <Pages>3</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CenITex</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Mel Hardie</dc:creator>
  <cp:lastModifiedBy>Catherine M Nield-Fest (DELWP)</cp:lastModifiedBy>
  <cp:revision>41</cp:revision>
  <cp:lastPrinted>2017-07-14T02:01:00Z</cp:lastPrinted>
  <dcterms:created xsi:type="dcterms:W3CDTF">2016-10-13T03:26:00Z</dcterms:created>
  <dcterms:modified xsi:type="dcterms:W3CDTF">2017-07-14T02:01:00Z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ies>
</file>