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rsidTr="003F46E9">
        <w:trPr>
          <w:trHeight w:hRule="exact" w:val="1418"/>
        </w:trPr>
        <w:tc>
          <w:tcPr>
            <w:tcW w:w="7761" w:type="dxa"/>
            <w:vAlign w:val="center"/>
          </w:tcPr>
          <w:p w:rsidR="00975ED3" w:rsidRPr="00975ED3" w:rsidRDefault="005B7DFD" w:rsidP="006C6A68">
            <w:pPr>
              <w:pStyle w:val="Title"/>
            </w:pPr>
            <w:r>
              <w:t xml:space="preserve">VBA </w:t>
            </w:r>
            <w:r w:rsidR="00DE4AE0">
              <w:t xml:space="preserve">- </w:t>
            </w:r>
            <w:r>
              <w:t xml:space="preserve">Species Distribution Map </w:t>
            </w:r>
          </w:p>
        </w:tc>
      </w:tr>
      <w:tr w:rsidR="00975ED3" w:rsidTr="003F46E9">
        <w:trPr>
          <w:trHeight w:val="1247"/>
        </w:trPr>
        <w:tc>
          <w:tcPr>
            <w:tcW w:w="7761" w:type="dxa"/>
            <w:vAlign w:val="center"/>
          </w:tcPr>
          <w:p w:rsidR="00975ED3" w:rsidRDefault="005B7DFD" w:rsidP="005B7DFD">
            <w:pPr>
              <w:pStyle w:val="Subtitle"/>
            </w:pPr>
            <w:r>
              <w:t xml:space="preserve">How to generate and export a species distribution map using the Victorian Biodiversity Atlas </w:t>
            </w:r>
          </w:p>
        </w:tc>
      </w:tr>
    </w:tbl>
    <w:p w:rsidR="00806AB6" w:rsidRDefault="00806AB6" w:rsidP="00307C36"/>
    <w:p w:rsidR="00806AB6" w:rsidRDefault="00806AB6" w:rsidP="00806AB6">
      <w:pPr>
        <w:pStyle w:val="BodyText"/>
        <w:sectPr w:rsidR="00806AB6" w:rsidSect="00EE7380">
          <w:headerReference w:type="even" r:id="rId8"/>
          <w:headerReference w:type="default" r:id="rId9"/>
          <w:footerReference w:type="even" r:id="rId10"/>
          <w:footerReference w:type="default" r:id="rId11"/>
          <w:headerReference w:type="first" r:id="rId12"/>
          <w:footerReference w:type="first" r:id="rId13"/>
          <w:pgSz w:w="11907" w:h="16840" w:code="9"/>
          <w:pgMar w:top="2211" w:right="737" w:bottom="794" w:left="851" w:header="284" w:footer="284" w:gutter="0"/>
          <w:cols w:space="284"/>
          <w:titlePg/>
          <w:docGrid w:linePitch="360"/>
        </w:sectPr>
      </w:pPr>
    </w:p>
    <w:p w:rsidR="00CD6FCF" w:rsidRPr="00CD5AF0" w:rsidRDefault="005B7DFD" w:rsidP="005B7DFD">
      <w:pPr>
        <w:pStyle w:val="Heading3"/>
      </w:pPr>
      <w:r w:rsidRPr="005B7DFD">
        <w:t>After conducting an area or species search the VBA enables you to generate a Geographic Distribution Map for up to 2 species at a time. Follow these steps to generate your own map.</w:t>
      </w:r>
    </w:p>
    <w:p w:rsidR="00CD6FCF" w:rsidRPr="00050253" w:rsidRDefault="00CD6FCF" w:rsidP="00CD6FCF">
      <w:pPr>
        <w:pStyle w:val="Heading2"/>
      </w:pPr>
      <w:r>
        <w:t>Tips</w:t>
      </w:r>
    </w:p>
    <w:p w:rsidR="005B7DFD" w:rsidRPr="00967A92" w:rsidRDefault="005B7DFD" w:rsidP="005B7DFD">
      <w:pPr>
        <w:pStyle w:val="BodyText12ptBefore"/>
        <w:rPr>
          <w:b/>
          <w:bCs/>
          <w:i/>
          <w:iCs/>
        </w:rPr>
      </w:pPr>
      <w:r w:rsidRPr="00967A92">
        <w:rPr>
          <w:i/>
        </w:rPr>
        <w:t xml:space="preserve">Throughout the VBA each window has </w:t>
      </w:r>
      <w:proofErr w:type="gramStart"/>
      <w:r w:rsidRPr="00967A92">
        <w:rPr>
          <w:i/>
        </w:rPr>
        <w:t xml:space="preserve">a </w:t>
      </w:r>
      <w:r w:rsidRPr="00E6235E">
        <w:rPr>
          <w:b/>
          <w:i/>
          <w:color w:val="00B2A9"/>
          <w:sz w:val="24"/>
          <w:szCs w:val="24"/>
        </w:rPr>
        <w:t>?</w:t>
      </w:r>
      <w:proofErr w:type="gramEnd"/>
      <w:r w:rsidRPr="00967A92">
        <w:rPr>
          <w:i/>
        </w:rPr>
        <w:t xml:space="preserve"> in the top right hand corner – this is window-specific help that will provide further details about how to complete the fields. </w:t>
      </w:r>
    </w:p>
    <w:p w:rsidR="005B7DFD" w:rsidRDefault="005B7DFD" w:rsidP="005B7DFD">
      <w:pPr>
        <w:pStyle w:val="BodyText12ptBefore"/>
        <w:rPr>
          <w:i/>
        </w:rPr>
      </w:pPr>
      <w:r w:rsidRPr="00967A92">
        <w:rPr>
          <w:i/>
        </w:rPr>
        <w:t xml:space="preserve">Make sure that you have allowed pop-ups from your browser (you will need to allow these from the VBA site)  </w:t>
      </w:r>
    </w:p>
    <w:p w:rsidR="005B7DFD" w:rsidRPr="008F4F4F" w:rsidRDefault="005B7DFD" w:rsidP="005B7DFD">
      <w:pPr>
        <w:pStyle w:val="BodyText12ptBefore"/>
        <w:numPr>
          <w:ilvl w:val="0"/>
          <w:numId w:val="47"/>
        </w:numPr>
        <w:rPr>
          <w:lang w:val="en" w:bidi="ta-IN"/>
        </w:rPr>
      </w:pPr>
      <w:r w:rsidRPr="00F25C3B">
        <w:t>Visit VBA (</w:t>
      </w:r>
      <w:r w:rsidR="00945ACD">
        <w:rPr>
          <w:color w:val="0070C0"/>
        </w:rPr>
        <w:t>https://vba.dse.vic.gov.au/vba/</w:t>
      </w:r>
      <w:bookmarkStart w:id="2" w:name="_GoBack"/>
      <w:bookmarkEnd w:id="2"/>
      <w:r w:rsidRPr="00F25C3B">
        <w:t xml:space="preserve">) and </w:t>
      </w:r>
      <w:r>
        <w:t xml:space="preserve">enter as a </w:t>
      </w:r>
      <w:r w:rsidRPr="00EF7371">
        <w:rPr>
          <w:bCs/>
          <w:iCs/>
          <w:color w:val="00B2A9" w:themeColor="accent1"/>
          <w:kern w:val="20"/>
        </w:rPr>
        <w:t>guest</w:t>
      </w:r>
      <w:r>
        <w:t xml:space="preserve"> or via your </w:t>
      </w:r>
      <w:r w:rsidRPr="00F25C3B">
        <w:t>Login Name &amp; Password</w:t>
      </w:r>
    </w:p>
    <w:p w:rsidR="005B7DFD" w:rsidRPr="00406798" w:rsidRDefault="005B7DFD" w:rsidP="005B7DFD">
      <w:pPr>
        <w:pStyle w:val="BodyText12ptBefore"/>
        <w:numPr>
          <w:ilvl w:val="0"/>
          <w:numId w:val="47"/>
        </w:numPr>
        <w:rPr>
          <w:color w:val="auto"/>
          <w:lang w:val="en" w:bidi="ta-IN"/>
        </w:rPr>
      </w:pPr>
      <w:r w:rsidRPr="00406798">
        <w:t xml:space="preserve">Navigate to the </w:t>
      </w:r>
      <w:r w:rsidRPr="00406798">
        <w:rPr>
          <w:bCs/>
          <w:iCs/>
          <w:color w:val="00B2A9" w:themeColor="accent1"/>
          <w:kern w:val="20"/>
        </w:rPr>
        <w:t>Search</w:t>
      </w:r>
      <w:r w:rsidRPr="00406798">
        <w:t xml:space="preserve"> section in the top left of the Welcome page and then select </w:t>
      </w:r>
      <w:r w:rsidRPr="00406798">
        <w:rPr>
          <w:bCs/>
          <w:iCs/>
          <w:color w:val="00B2A9" w:themeColor="accent1"/>
          <w:kern w:val="20"/>
        </w:rPr>
        <w:t>Species and Surveys</w:t>
      </w:r>
      <w:r w:rsidRPr="00406798">
        <w:t xml:space="preserve"> &gt; </w:t>
      </w:r>
      <w:r w:rsidRPr="00406798">
        <w:rPr>
          <w:bCs/>
          <w:iCs/>
          <w:color w:val="00B2A9" w:themeColor="accent1"/>
          <w:kern w:val="20"/>
        </w:rPr>
        <w:t>Species Lists &amp; Maps</w:t>
      </w:r>
    </w:p>
    <w:p w:rsidR="005B7DFD" w:rsidRDefault="005B7DFD" w:rsidP="005B7DFD">
      <w:pPr>
        <w:pStyle w:val="DSEBody"/>
        <w:ind w:left="360"/>
      </w:pPr>
      <w:r>
        <w:rPr>
          <w:noProof/>
          <w:lang w:eastAsia="en-AU"/>
        </w:rPr>
        <w:drawing>
          <wp:anchor distT="0" distB="0" distL="114300" distR="114300" simplePos="0" relativeHeight="251671552" behindDoc="0" locked="0" layoutInCell="1" allowOverlap="1" wp14:anchorId="5DC2E5F5" wp14:editId="18FCCB49">
            <wp:simplePos x="0" y="0"/>
            <wp:positionH relativeFrom="column">
              <wp:posOffset>12065</wp:posOffset>
            </wp:positionH>
            <wp:positionV relativeFrom="paragraph">
              <wp:posOffset>109171</wp:posOffset>
            </wp:positionV>
            <wp:extent cx="2399665" cy="1941195"/>
            <wp:effectExtent l="0" t="0" r="635" b="190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9665" cy="1941195"/>
                    </a:xfrm>
                    <a:prstGeom prst="rect">
                      <a:avLst/>
                    </a:prstGeom>
                    <a:noFill/>
                  </pic:spPr>
                </pic:pic>
              </a:graphicData>
            </a:graphic>
            <wp14:sizeRelH relativeFrom="page">
              <wp14:pctWidth>0</wp14:pctWidth>
            </wp14:sizeRelH>
            <wp14:sizeRelV relativeFrom="page">
              <wp14:pctHeight>0</wp14:pctHeight>
            </wp14:sizeRelV>
          </wp:anchor>
        </w:drawing>
      </w:r>
    </w:p>
    <w:p w:rsidR="005B7DFD" w:rsidRDefault="005B7DFD" w:rsidP="005B7DFD">
      <w:pPr>
        <w:pStyle w:val="ListNumber"/>
        <w:numPr>
          <w:ilvl w:val="0"/>
          <w:numId w:val="0"/>
        </w:numPr>
      </w:pPr>
      <w:r>
        <w:rPr>
          <w:noProof/>
        </w:rPr>
        <mc:AlternateContent>
          <mc:Choice Requires="wps">
            <w:drawing>
              <wp:anchor distT="0" distB="0" distL="114300" distR="114300" simplePos="0" relativeHeight="251674624" behindDoc="0" locked="0" layoutInCell="1" allowOverlap="1" wp14:anchorId="350F7CD9" wp14:editId="2E3555B1">
                <wp:simplePos x="0" y="0"/>
                <wp:positionH relativeFrom="column">
                  <wp:posOffset>2084070</wp:posOffset>
                </wp:positionH>
                <wp:positionV relativeFrom="paragraph">
                  <wp:posOffset>187325</wp:posOffset>
                </wp:positionV>
                <wp:extent cx="0" cy="396240"/>
                <wp:effectExtent l="76200" t="0" r="57150" b="60960"/>
                <wp:wrapNone/>
                <wp:docPr id="17" name="Straight Arrow Connector 17"/>
                <wp:cNvGraphicFramePr/>
                <a:graphic xmlns:a="http://schemas.openxmlformats.org/drawingml/2006/main">
                  <a:graphicData uri="http://schemas.microsoft.com/office/word/2010/wordprocessingShape">
                    <wps:wsp>
                      <wps:cNvCnPr/>
                      <wps:spPr>
                        <a:xfrm>
                          <a:off x="0" y="0"/>
                          <a:ext cx="0" cy="39624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349F01D" id="_x0000_t32" coordsize="21600,21600" o:spt="32" o:oned="t" path="m,l21600,21600e" filled="f">
                <v:path arrowok="t" fillok="f" o:connecttype="none"/>
                <o:lock v:ext="edit" shapetype="t"/>
              </v:shapetype>
              <v:shape id="Straight Arrow Connector 17" o:spid="_x0000_s1026" type="#_x0000_t32" style="position:absolute;margin-left:164.1pt;margin-top:14.75pt;width:0;height:3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" strokecolor="#00b2a9" strokeweight="2pt">
                <v:stroke endarrow="block"/>
              </v:shape>
            </w:pict>
          </mc:Fallback>
        </mc:AlternateContent>
      </w:r>
    </w:p>
    <w:p w:rsidR="005B7DFD" w:rsidRDefault="005B7DFD" w:rsidP="005B7DFD">
      <w:pPr>
        <w:pStyle w:val="BodyText12ptBefore"/>
      </w:pPr>
      <w:r>
        <w:rPr>
          <w:noProof/>
          <w:lang w:eastAsia="en-AU"/>
        </w:rPr>
        <mc:AlternateContent>
          <mc:Choice Requires="wps">
            <w:drawing>
              <wp:anchor distT="0" distB="0" distL="114300" distR="114300" simplePos="0" relativeHeight="251675648" behindDoc="0" locked="0" layoutInCell="1" allowOverlap="1" wp14:anchorId="4F253E5E" wp14:editId="62D67889">
                <wp:simplePos x="0" y="0"/>
                <wp:positionH relativeFrom="column">
                  <wp:posOffset>3604895</wp:posOffset>
                </wp:positionH>
                <wp:positionV relativeFrom="paragraph">
                  <wp:posOffset>11430</wp:posOffset>
                </wp:positionV>
                <wp:extent cx="0" cy="396240"/>
                <wp:effectExtent l="76200" t="0" r="57150" b="60960"/>
                <wp:wrapNone/>
                <wp:docPr id="18" name="Straight Arrow Connector 18"/>
                <wp:cNvGraphicFramePr/>
                <a:graphic xmlns:a="http://schemas.openxmlformats.org/drawingml/2006/main">
                  <a:graphicData uri="http://schemas.microsoft.com/office/word/2010/wordprocessingShape">
                    <wps:wsp>
                      <wps:cNvCnPr/>
                      <wps:spPr>
                        <a:xfrm>
                          <a:off x="0" y="0"/>
                          <a:ext cx="0" cy="39624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3C11D6" id="Straight Arrow Connector 18" o:spid="_x0000_s1026" type="#_x0000_t32" style="position:absolute;margin-left:283.85pt;margin-top:.9pt;width:0;height:3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" strokecolor="#00b2a9" strokeweight="2pt">
                <v:stroke endarrow="block"/>
              </v:shape>
            </w:pict>
          </mc:Fallback>
        </mc:AlternateContent>
      </w:r>
      <w:r>
        <w:rPr>
          <w:noProof/>
          <w:lang w:eastAsia="en-AU"/>
        </w:rPr>
        <w:drawing>
          <wp:anchor distT="0" distB="0" distL="114300" distR="114300" simplePos="0" relativeHeight="251672576" behindDoc="0" locked="0" layoutInCell="1" allowOverlap="1" wp14:anchorId="58DAF82F" wp14:editId="637009CD">
            <wp:simplePos x="0" y="0"/>
            <wp:positionH relativeFrom="column">
              <wp:posOffset>1252855</wp:posOffset>
            </wp:positionH>
            <wp:positionV relativeFrom="paragraph">
              <wp:posOffset>238125</wp:posOffset>
            </wp:positionV>
            <wp:extent cx="5092065" cy="1209675"/>
            <wp:effectExtent l="19050" t="19050" r="13335" b="2857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11841" r="57162" b="74359"/>
                    <a:stretch/>
                  </pic:blipFill>
                  <pic:spPr bwMode="auto">
                    <a:xfrm>
                      <a:off x="0" y="0"/>
                      <a:ext cx="5092065" cy="1209675"/>
                    </a:xfrm>
                    <a:prstGeom prst="rect">
                      <a:avLst/>
                    </a:prstGeom>
                    <a:ln w="9525" cap="flat" cmpd="sng" algn="ctr">
                      <a:solidFill>
                        <a:srgbClr val="00206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B7DFD" w:rsidRDefault="005B7DFD" w:rsidP="005B7DFD">
      <w:pPr>
        <w:pStyle w:val="BodyText12ptBefore"/>
      </w:pPr>
      <w:r>
        <w:rPr>
          <w:noProof/>
          <w:lang w:eastAsia="en-AU"/>
        </w:rPr>
        <mc:AlternateContent>
          <mc:Choice Requires="wps">
            <w:drawing>
              <wp:anchor distT="0" distB="0" distL="114300" distR="114300" simplePos="0" relativeHeight="251676672" behindDoc="0" locked="0" layoutInCell="1" allowOverlap="1" wp14:anchorId="5C34D86F" wp14:editId="726007CB">
                <wp:simplePos x="0" y="0"/>
                <wp:positionH relativeFrom="column">
                  <wp:posOffset>3137584</wp:posOffset>
                </wp:positionH>
                <wp:positionV relativeFrom="paragraph">
                  <wp:posOffset>155575</wp:posOffset>
                </wp:positionV>
                <wp:extent cx="1012874" cy="161925"/>
                <wp:effectExtent l="0" t="0" r="15875" b="28575"/>
                <wp:wrapNone/>
                <wp:docPr id="24" name="Rounded Rectangle 2"/>
                <wp:cNvGraphicFramePr/>
                <a:graphic xmlns:a="http://schemas.openxmlformats.org/drawingml/2006/main">
                  <a:graphicData uri="http://schemas.microsoft.com/office/word/2010/wordprocessingShape">
                    <wps:wsp>
                      <wps:cNvSpPr/>
                      <wps:spPr>
                        <a:xfrm>
                          <a:off x="0" y="0"/>
                          <a:ext cx="1012874" cy="16192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2E6854" id="Rounded Rectangle 2" o:spid="_x0000_s1026" style="position:absolute;margin-left:247.05pt;margin-top:12.25pt;width:79.75pt;height:1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" filled="f" strokecolor="#00b2a9" strokeweight="1.5pt">
                <v:stroke endarrow="open"/>
              </v:roundrect>
            </w:pict>
          </mc:Fallback>
        </mc:AlternateContent>
      </w:r>
      <w:r>
        <w:rPr>
          <w:noProof/>
          <w:lang w:eastAsia="en-AU"/>
        </w:rPr>
        <mc:AlternateContent>
          <mc:Choice Requires="wps">
            <w:drawing>
              <wp:anchor distT="0" distB="0" distL="114300" distR="114300" simplePos="0" relativeHeight="251677696" behindDoc="0" locked="0" layoutInCell="1" allowOverlap="1" wp14:anchorId="6917DF0B" wp14:editId="53D4A334">
                <wp:simplePos x="0" y="0"/>
                <wp:positionH relativeFrom="column">
                  <wp:posOffset>1942465</wp:posOffset>
                </wp:positionH>
                <wp:positionV relativeFrom="paragraph">
                  <wp:posOffset>156845</wp:posOffset>
                </wp:positionV>
                <wp:extent cx="984250" cy="154305"/>
                <wp:effectExtent l="0" t="0" r="25400" b="17145"/>
                <wp:wrapNone/>
                <wp:docPr id="19" name="Rounded Rectangle 2"/>
                <wp:cNvGraphicFramePr/>
                <a:graphic xmlns:a="http://schemas.openxmlformats.org/drawingml/2006/main">
                  <a:graphicData uri="http://schemas.microsoft.com/office/word/2010/wordprocessingShape">
                    <wps:wsp>
                      <wps:cNvSpPr/>
                      <wps:spPr>
                        <a:xfrm>
                          <a:off x="0" y="0"/>
                          <a:ext cx="984250" cy="15430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57ADDC" id="Rounded Rectangle 2" o:spid="_x0000_s1026" style="position:absolute;margin-left:152.95pt;margin-top:12.35pt;width:77.5pt;height:12.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" filled="f" strokecolor="#00b2a9" strokeweight="1.5pt">
                <v:stroke endarrow="open"/>
              </v:roundrect>
            </w:pict>
          </mc:Fallback>
        </mc:AlternateContent>
      </w:r>
    </w:p>
    <w:p w:rsidR="005B7DFD" w:rsidRDefault="005B7DFD" w:rsidP="005B7DFD">
      <w:pPr>
        <w:pStyle w:val="BodyText12ptBefore"/>
      </w:pPr>
    </w:p>
    <w:p w:rsidR="005B7DFD" w:rsidRDefault="005B7DFD" w:rsidP="005B7DFD">
      <w:pPr>
        <w:pStyle w:val="BodyText"/>
      </w:pPr>
    </w:p>
    <w:p w:rsidR="005B7DFD" w:rsidRDefault="005B7DFD" w:rsidP="005B7DFD">
      <w:pPr>
        <w:pStyle w:val="BodyText12ptBefore"/>
      </w:pPr>
      <w:r>
        <w:rPr>
          <w:noProof/>
          <w:lang w:eastAsia="en-AU"/>
        </w:rPr>
        <mc:AlternateContent>
          <mc:Choice Requires="wps">
            <w:drawing>
              <wp:anchor distT="0" distB="0" distL="114300" distR="114300" simplePos="0" relativeHeight="251673600" behindDoc="0" locked="0" layoutInCell="1" allowOverlap="1" wp14:anchorId="1F85E58C" wp14:editId="6EC3F5A9">
                <wp:simplePos x="0" y="0"/>
                <wp:positionH relativeFrom="column">
                  <wp:posOffset>528320</wp:posOffset>
                </wp:positionH>
                <wp:positionV relativeFrom="paragraph">
                  <wp:posOffset>49530</wp:posOffset>
                </wp:positionV>
                <wp:extent cx="511810" cy="255270"/>
                <wp:effectExtent l="0" t="0" r="21590" b="11430"/>
                <wp:wrapNone/>
                <wp:docPr id="30" name="Rounded Rectangle 2"/>
                <wp:cNvGraphicFramePr/>
                <a:graphic xmlns:a="http://schemas.openxmlformats.org/drawingml/2006/main">
                  <a:graphicData uri="http://schemas.microsoft.com/office/word/2010/wordprocessingShape">
                    <wps:wsp>
                      <wps:cNvSpPr/>
                      <wps:spPr>
                        <a:xfrm>
                          <a:off x="0" y="0"/>
                          <a:ext cx="511810" cy="255270"/>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E52CF6" id="Rounded Rectangle 2" o:spid="_x0000_s1026" style="position:absolute;margin-left:41.6pt;margin-top:3.9pt;width:40.3pt;height:2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" filled="f" strokecolor="#00b2a9" strokeweight="1.5pt">
                <v:stroke endarrow="open"/>
              </v:roundrect>
            </w:pict>
          </mc:Fallback>
        </mc:AlternateContent>
      </w:r>
    </w:p>
    <w:p w:rsidR="005B7DFD" w:rsidRDefault="005B7DFD" w:rsidP="00CD6FCF">
      <w:pPr>
        <w:pStyle w:val="BodyText12ptBefore"/>
        <w:rPr>
          <w:i/>
        </w:rPr>
      </w:pPr>
    </w:p>
    <w:p w:rsidR="005B7DFD" w:rsidRPr="000F711F" w:rsidRDefault="005B7DFD" w:rsidP="005B7DFD">
      <w:pPr>
        <w:pStyle w:val="BodyText12ptBefore"/>
      </w:pPr>
      <w:r w:rsidRPr="000F711F">
        <w:t>From here you have access to the spatial a</w:t>
      </w:r>
      <w:r>
        <w:t>n</w:t>
      </w:r>
      <w:r w:rsidRPr="000F711F">
        <w:t>d non-spatial search elements to query th</w:t>
      </w:r>
      <w:r>
        <w:t>e VBA database</w:t>
      </w:r>
      <w:r w:rsidRPr="000F711F">
        <w:t>.</w:t>
      </w:r>
    </w:p>
    <w:p w:rsidR="005B7DFD" w:rsidRPr="002176A3" w:rsidRDefault="005B7DFD" w:rsidP="005B7DFD">
      <w:pPr>
        <w:pStyle w:val="BodyText12ptBefore"/>
      </w:pPr>
      <w:r w:rsidRPr="002176A3">
        <w:t xml:space="preserve">There are multiple ways you can select your search area. For further details about how to conduct a search, refer to the help guide: </w:t>
      </w:r>
      <w:r w:rsidRPr="002176A3">
        <w:rPr>
          <w:i/>
        </w:rPr>
        <w:t xml:space="preserve">Search - Summary species list for </w:t>
      </w:r>
      <w:r w:rsidR="00957D4C">
        <w:rPr>
          <w:i/>
        </w:rPr>
        <w:t xml:space="preserve">an </w:t>
      </w:r>
      <w:r w:rsidRPr="002176A3">
        <w:rPr>
          <w:i/>
        </w:rPr>
        <w:t>area</w:t>
      </w:r>
      <w:r w:rsidRPr="002176A3">
        <w:t>.</w:t>
      </w:r>
    </w:p>
    <w:p w:rsidR="005B7DFD" w:rsidRPr="000F711F" w:rsidRDefault="005B7DFD" w:rsidP="005B7DFD">
      <w:pPr>
        <w:pStyle w:val="BodyText12ptBefore"/>
      </w:pPr>
      <w:r>
        <w:t xml:space="preserve">Once you’ve conducted your search and obtained a list of species, </w:t>
      </w:r>
      <w:r w:rsidRPr="000F711F">
        <w:t>follow</w:t>
      </w:r>
      <w:r>
        <w:t xml:space="preserve"> the</w:t>
      </w:r>
      <w:r w:rsidRPr="000F711F">
        <w:t xml:space="preserve"> steps </w:t>
      </w:r>
      <w:r>
        <w:t>below to generate the map</w:t>
      </w:r>
      <w:r w:rsidRPr="000F711F">
        <w:t>:</w:t>
      </w:r>
    </w:p>
    <w:p w:rsidR="005B7DFD" w:rsidRDefault="005B7DFD" w:rsidP="005B7DFD">
      <w:pPr>
        <w:pStyle w:val="BodyText12ptBefore"/>
        <w:numPr>
          <w:ilvl w:val="0"/>
          <w:numId w:val="47"/>
        </w:numPr>
      </w:pPr>
      <w:r>
        <w:t>Se</w:t>
      </w:r>
      <w:r w:rsidRPr="000F711F">
        <w:t xml:space="preserve">lect </w:t>
      </w:r>
      <w:r>
        <w:t>the relevant 1 or 2 species from the list of species by clicking the tick box to the left of the species name.</w:t>
      </w:r>
    </w:p>
    <w:p w:rsidR="00C134CD" w:rsidRDefault="005B7DFD" w:rsidP="00C134CD">
      <w:pPr>
        <w:pStyle w:val="BodyText12ptBefore"/>
        <w:numPr>
          <w:ilvl w:val="0"/>
          <w:numId w:val="47"/>
        </w:numPr>
      </w:pPr>
      <w:r w:rsidRPr="000F711F">
        <w:t>Next</w:t>
      </w:r>
      <w:r>
        <w:t xml:space="preserve"> click </w:t>
      </w:r>
      <w:r w:rsidRPr="00C134CD">
        <w:rPr>
          <w:bCs/>
          <w:iCs/>
          <w:color w:val="00B2A9" w:themeColor="accent1"/>
          <w:kern w:val="20"/>
        </w:rPr>
        <w:t>Geographic Distribution Map</w:t>
      </w:r>
      <w:r w:rsidRPr="000F711F">
        <w:t xml:space="preserve"> and </w:t>
      </w:r>
      <w:r>
        <w:t xml:space="preserve">a new </w:t>
      </w:r>
      <w:r w:rsidRPr="000F711F">
        <w:t xml:space="preserve">map </w:t>
      </w:r>
      <w:r>
        <w:t>window will open displaying the statewide species distribution (as 10 minute grids)</w:t>
      </w:r>
      <w:r w:rsidRPr="000F711F">
        <w:t>.</w:t>
      </w:r>
    </w:p>
    <w:p w:rsidR="00C134CD" w:rsidRPr="000F711F" w:rsidRDefault="00C134CD" w:rsidP="00C134CD">
      <w:pPr>
        <w:pStyle w:val="BodyText12ptBefore"/>
        <w:numPr>
          <w:ilvl w:val="0"/>
          <w:numId w:val="47"/>
        </w:numPr>
      </w:pPr>
      <w:r>
        <w:t xml:space="preserve">Zoom in to your search area and you will be able to see the sites where your selected species has been recorded. </w:t>
      </w:r>
      <w:r w:rsidRPr="00C134CD">
        <w:rPr>
          <w:i/>
        </w:rPr>
        <w:t>Note: you must be at a scale of 1:500k or better.</w:t>
      </w:r>
    </w:p>
    <w:p w:rsidR="001306D2" w:rsidRDefault="0087517B" w:rsidP="001306D2">
      <w:pPr>
        <w:pStyle w:val="BodyText"/>
      </w:pPr>
      <w:r>
        <w:rPr>
          <w:noProof/>
          <w:lang w:eastAsia="en-AU"/>
        </w:rPr>
        <w:lastRenderedPageBreak/>
        <w:drawing>
          <wp:anchor distT="0" distB="0" distL="114300" distR="114300" simplePos="0" relativeHeight="251680768" behindDoc="0" locked="0" layoutInCell="1" allowOverlap="1" wp14:anchorId="20C567FD" wp14:editId="50331F8A">
            <wp:simplePos x="0" y="0"/>
            <wp:positionH relativeFrom="column">
              <wp:posOffset>625475</wp:posOffset>
            </wp:positionH>
            <wp:positionV relativeFrom="paragraph">
              <wp:posOffset>156210</wp:posOffset>
            </wp:positionV>
            <wp:extent cx="402590" cy="123190"/>
            <wp:effectExtent l="19050" t="19050" r="16510" b="1016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5005" t="12280" r="90769" b="85463"/>
                    <a:stretch/>
                  </pic:blipFill>
                  <pic:spPr bwMode="auto">
                    <a:xfrm>
                      <a:off x="0" y="0"/>
                      <a:ext cx="402590" cy="123190"/>
                    </a:xfrm>
                    <a:prstGeom prst="rect">
                      <a:avLst/>
                    </a:prstGeom>
                    <a:ln w="9525" cap="flat" cmpd="sng" algn="ctr">
                      <a:solidFill>
                        <a:srgbClr val="00206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34CD">
        <w:rPr>
          <w:noProof/>
          <w:lang w:eastAsia="en-AU"/>
        </w:rPr>
        <w:drawing>
          <wp:anchor distT="0" distB="0" distL="114300" distR="114300" simplePos="0" relativeHeight="251678720" behindDoc="0" locked="0" layoutInCell="1" allowOverlap="1" wp14:anchorId="2F1DC68A" wp14:editId="2456609F">
            <wp:simplePos x="0" y="0"/>
            <wp:positionH relativeFrom="column">
              <wp:posOffset>628865</wp:posOffset>
            </wp:positionH>
            <wp:positionV relativeFrom="paragraph">
              <wp:posOffset>-108585</wp:posOffset>
            </wp:positionV>
            <wp:extent cx="5294630" cy="3461385"/>
            <wp:effectExtent l="0" t="0" r="1270" b="5715"/>
            <wp:wrapNone/>
            <wp:docPr id="32" name="Picture 32" descr="create G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e GD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94630" cy="346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5C3B" w:rsidRDefault="00F25C3B" w:rsidP="00F25C3B"/>
    <w:p w:rsidR="00CD6FCF" w:rsidRDefault="00CD6FCF" w:rsidP="00F25C3B">
      <w:pPr>
        <w:pStyle w:val="BodyText"/>
        <w:jc w:val="center"/>
      </w:pPr>
    </w:p>
    <w:p w:rsidR="00DA1890" w:rsidRDefault="00DA1890" w:rsidP="005B7DFD">
      <w:pPr>
        <w:pStyle w:val="BodyText"/>
        <w:jc w:val="center"/>
      </w:pPr>
    </w:p>
    <w:p w:rsidR="00DA1890" w:rsidRDefault="00DA1890" w:rsidP="005B7DFD">
      <w:pPr>
        <w:pStyle w:val="BodyText"/>
        <w:jc w:val="center"/>
      </w:pPr>
    </w:p>
    <w:p w:rsidR="00DA1890" w:rsidRDefault="00DA1890" w:rsidP="005B7DFD">
      <w:pPr>
        <w:pStyle w:val="BodyText"/>
        <w:jc w:val="center"/>
      </w:pPr>
    </w:p>
    <w:p w:rsidR="00DA1890" w:rsidRDefault="00DA1890" w:rsidP="005B7DFD">
      <w:pPr>
        <w:pStyle w:val="BodyText"/>
        <w:jc w:val="center"/>
        <w:rPr>
          <w:noProof/>
          <w:lang w:eastAsia="en-AU"/>
        </w:rPr>
      </w:pPr>
    </w:p>
    <w:p w:rsidR="00460774" w:rsidRPr="005F126F" w:rsidRDefault="00460774" w:rsidP="005B7DFD">
      <w:pPr>
        <w:pStyle w:val="BodyText"/>
        <w:jc w:val="center"/>
      </w:pPr>
    </w:p>
    <w:p w:rsidR="00460774" w:rsidRDefault="00460774" w:rsidP="001306D2">
      <w:pPr>
        <w:pStyle w:val="BodyText"/>
      </w:pPr>
    </w:p>
    <w:p w:rsidR="00460774" w:rsidRDefault="00C72193" w:rsidP="001306D2">
      <w:pPr>
        <w:pStyle w:val="BodyText"/>
      </w:pPr>
      <w:r>
        <w:rPr>
          <w:noProof/>
          <w:lang w:eastAsia="en-AU"/>
        </w:rPr>
        <mc:AlternateContent>
          <mc:Choice Requires="wps">
            <w:drawing>
              <wp:anchor distT="0" distB="0" distL="114300" distR="114300" simplePos="0" relativeHeight="251684864" behindDoc="0" locked="0" layoutInCell="1" allowOverlap="1" wp14:anchorId="46EF164B" wp14:editId="5D371E60">
                <wp:simplePos x="0" y="0"/>
                <wp:positionH relativeFrom="column">
                  <wp:posOffset>791170</wp:posOffset>
                </wp:positionH>
                <wp:positionV relativeFrom="paragraph">
                  <wp:posOffset>65405</wp:posOffset>
                </wp:positionV>
                <wp:extent cx="848995" cy="719455"/>
                <wp:effectExtent l="38100" t="0" r="27305" b="61595"/>
                <wp:wrapNone/>
                <wp:docPr id="40" name="Straight Arrow Connector 40"/>
                <wp:cNvGraphicFramePr/>
                <a:graphic xmlns:a="http://schemas.openxmlformats.org/drawingml/2006/main">
                  <a:graphicData uri="http://schemas.microsoft.com/office/word/2010/wordprocessingShape">
                    <wps:wsp>
                      <wps:cNvCnPr/>
                      <wps:spPr>
                        <a:xfrm flipH="1">
                          <a:off x="0" y="0"/>
                          <a:ext cx="848995" cy="719455"/>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BDA2BB7" id="Straight Arrow Connector 40" o:spid="_x0000_s1026" type="#_x0000_t32" style="position:absolute;margin-left:62.3pt;margin-top:5.15pt;width:66.85pt;height:56.6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" strokecolor="#00b2a9" strokeweight="2pt">
                <v:stroke endarrow="block"/>
              </v:shape>
            </w:pict>
          </mc:Fallback>
        </mc:AlternateContent>
      </w:r>
    </w:p>
    <w:p w:rsidR="00AC51FA" w:rsidRDefault="00AC51FA" w:rsidP="00461B12">
      <w:pPr>
        <w:pStyle w:val="BodyText"/>
        <w:jc w:val="center"/>
      </w:pPr>
    </w:p>
    <w:p w:rsidR="00DA1890" w:rsidRDefault="00DA1890" w:rsidP="00461B12">
      <w:pPr>
        <w:pStyle w:val="BodyText"/>
        <w:jc w:val="center"/>
      </w:pPr>
    </w:p>
    <w:p w:rsidR="00DA1890" w:rsidRDefault="00DA1890" w:rsidP="00461B12">
      <w:pPr>
        <w:pStyle w:val="BodyText"/>
        <w:jc w:val="center"/>
      </w:pPr>
    </w:p>
    <w:p w:rsidR="00DA1890" w:rsidRDefault="00C72193" w:rsidP="00461B12">
      <w:pPr>
        <w:pStyle w:val="BodyText"/>
        <w:jc w:val="center"/>
      </w:pPr>
      <w:r>
        <w:rPr>
          <w:noProof/>
          <w:lang w:eastAsia="en-AU"/>
        </w:rPr>
        <mc:AlternateContent>
          <mc:Choice Requires="wps">
            <w:drawing>
              <wp:anchor distT="0" distB="0" distL="114300" distR="114300" simplePos="0" relativeHeight="251682816" behindDoc="0" locked="0" layoutInCell="1" allowOverlap="1" wp14:anchorId="10988E74" wp14:editId="479DA2ED">
                <wp:simplePos x="0" y="0"/>
                <wp:positionH relativeFrom="column">
                  <wp:posOffset>1569216</wp:posOffset>
                </wp:positionH>
                <wp:positionV relativeFrom="paragraph">
                  <wp:posOffset>110115</wp:posOffset>
                </wp:positionV>
                <wp:extent cx="748800" cy="158115"/>
                <wp:effectExtent l="0" t="0" r="13335" b="13335"/>
                <wp:wrapNone/>
                <wp:docPr id="37" name="Rounded Rectangle 2"/>
                <wp:cNvGraphicFramePr/>
                <a:graphic xmlns:a="http://schemas.openxmlformats.org/drawingml/2006/main">
                  <a:graphicData uri="http://schemas.microsoft.com/office/word/2010/wordprocessingShape">
                    <wps:wsp>
                      <wps:cNvSpPr/>
                      <wps:spPr>
                        <a:xfrm>
                          <a:off x="0" y="0"/>
                          <a:ext cx="748800" cy="15811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4D1244" id="Rounded Rectangle 2" o:spid="_x0000_s1026" style="position:absolute;margin-left:123.55pt;margin-top:8.65pt;width:58.95pt;height:12.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" filled="f" strokecolor="#00b2a9" strokeweight="1.5pt">
                <v:stroke endarrow="open"/>
              </v:roundrect>
            </w:pict>
          </mc:Fallback>
        </mc:AlternateContent>
      </w:r>
    </w:p>
    <w:p w:rsidR="00DA1890" w:rsidRDefault="00DA1890" w:rsidP="00461B12">
      <w:pPr>
        <w:pStyle w:val="BodyText"/>
        <w:jc w:val="center"/>
      </w:pPr>
    </w:p>
    <w:p w:rsidR="009944C8" w:rsidRDefault="009944C8" w:rsidP="009944C8">
      <w:pPr>
        <w:pStyle w:val="BodyText12ptBefore"/>
        <w:numPr>
          <w:ilvl w:val="0"/>
          <w:numId w:val="47"/>
        </w:numPr>
      </w:pPr>
      <w:r>
        <w:t>Depending on your preferences, you can turn on or off the grids showing the Sites or the grids (</w:t>
      </w:r>
      <w:r w:rsidRPr="009944C8">
        <w:rPr>
          <w:bCs/>
          <w:iCs/>
          <w:color w:val="00B2A9" w:themeColor="accent1"/>
          <w:kern w:val="20"/>
        </w:rPr>
        <w:t>Geographic</w:t>
      </w:r>
      <w:r w:rsidRPr="005B7CF3">
        <w:rPr>
          <w:color w:val="00B0F0"/>
        </w:rPr>
        <w:t xml:space="preserve"> </w:t>
      </w:r>
      <w:r w:rsidRPr="009944C8">
        <w:rPr>
          <w:bCs/>
          <w:iCs/>
          <w:color w:val="00B2A9" w:themeColor="accent1"/>
          <w:kern w:val="20"/>
        </w:rPr>
        <w:t>Distribution</w:t>
      </w:r>
      <w:r>
        <w:t xml:space="preserve">) in the </w:t>
      </w:r>
      <w:proofErr w:type="spellStart"/>
      <w:r w:rsidRPr="009944C8">
        <w:rPr>
          <w:bCs/>
          <w:iCs/>
          <w:color w:val="00B2A9" w:themeColor="accent1"/>
          <w:kern w:val="20"/>
        </w:rPr>
        <w:t>MyMap</w:t>
      </w:r>
      <w:proofErr w:type="spellEnd"/>
      <w:r>
        <w:t xml:space="preserve"> section to the right of the map.</w:t>
      </w:r>
    </w:p>
    <w:p w:rsidR="00DA1890" w:rsidRDefault="00C72193" w:rsidP="009944C8">
      <w:pPr>
        <w:pStyle w:val="BodyText12ptBefore"/>
        <w:numPr>
          <w:ilvl w:val="0"/>
          <w:numId w:val="47"/>
        </w:numPr>
      </w:pPr>
      <w:r>
        <w:rPr>
          <w:noProof/>
          <w:lang w:eastAsia="en-AU"/>
        </w:rPr>
        <w:drawing>
          <wp:anchor distT="0" distB="0" distL="114300" distR="114300" simplePos="0" relativeHeight="251688960" behindDoc="0" locked="0" layoutInCell="1" allowOverlap="1" wp14:anchorId="02E55F01" wp14:editId="347A4C6E">
            <wp:simplePos x="0" y="0"/>
            <wp:positionH relativeFrom="page">
              <wp:posOffset>1483199</wp:posOffset>
            </wp:positionH>
            <wp:positionV relativeFrom="page">
              <wp:posOffset>5608800</wp:posOffset>
            </wp:positionV>
            <wp:extent cx="4448497" cy="2619797"/>
            <wp:effectExtent l="0" t="0" r="0" b="952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1646" cy="2621651"/>
                    </a:xfrm>
                    <a:prstGeom prst="rect">
                      <a:avLst/>
                    </a:prstGeom>
                    <a:noFill/>
                  </pic:spPr>
                </pic:pic>
              </a:graphicData>
            </a:graphic>
            <wp14:sizeRelH relativeFrom="page">
              <wp14:pctWidth>0</wp14:pctWidth>
            </wp14:sizeRelH>
            <wp14:sizeRelV relativeFrom="page">
              <wp14:pctHeight>0</wp14:pctHeight>
            </wp14:sizeRelV>
          </wp:anchor>
        </w:drawing>
      </w:r>
      <w:r w:rsidR="009944C8" w:rsidRPr="000F711F">
        <w:t xml:space="preserve">You can now either </w:t>
      </w:r>
      <w:r w:rsidR="009944C8" w:rsidRPr="009944C8">
        <w:rPr>
          <w:bCs/>
          <w:iCs/>
          <w:color w:val="00B2A9" w:themeColor="accent1"/>
          <w:kern w:val="20"/>
        </w:rPr>
        <w:t>Print</w:t>
      </w:r>
      <w:r w:rsidR="009944C8" w:rsidRPr="000F711F">
        <w:t xml:space="preserve"> or </w:t>
      </w:r>
      <w:r w:rsidR="009944C8" w:rsidRPr="009944C8">
        <w:rPr>
          <w:bCs/>
          <w:iCs/>
          <w:color w:val="00B2A9" w:themeColor="accent1"/>
          <w:kern w:val="20"/>
        </w:rPr>
        <w:t>Export</w:t>
      </w:r>
      <w:r w:rsidR="009944C8" w:rsidRPr="000F711F">
        <w:t xml:space="preserve"> this </w:t>
      </w:r>
      <w:r w:rsidR="009944C8">
        <w:t>map by using the buttons on the bottom right hand side of the screen</w:t>
      </w:r>
    </w:p>
    <w:p w:rsidR="004128D7" w:rsidRDefault="00C72193" w:rsidP="00C72193">
      <w:pPr>
        <w:pStyle w:val="BodyText"/>
        <w:tabs>
          <w:tab w:val="left" w:pos="839"/>
        </w:tabs>
      </w:pPr>
      <w:r>
        <w:rPr>
          <w:noProof/>
          <w:lang w:eastAsia="en-AU"/>
        </w:rPr>
        <w:drawing>
          <wp:anchor distT="0" distB="0" distL="114300" distR="114300" simplePos="0" relativeHeight="251687936" behindDoc="1" locked="0" layoutInCell="1" allowOverlap="1" wp14:anchorId="09C6C705" wp14:editId="29CDD359">
            <wp:simplePos x="0" y="0"/>
            <wp:positionH relativeFrom="column">
              <wp:posOffset>1404620</wp:posOffset>
            </wp:positionH>
            <wp:positionV relativeFrom="paragraph">
              <wp:posOffset>6118860</wp:posOffset>
            </wp:positionV>
            <wp:extent cx="4857750" cy="2861310"/>
            <wp:effectExtent l="0" t="0" r="0" b="0"/>
            <wp:wrapNone/>
            <wp:docPr id="55" name="Picture 55" descr="create GDM_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reate GDM_1b"/>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57750" cy="28613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85888" behindDoc="1" locked="0" layoutInCell="1" allowOverlap="1" wp14:anchorId="5831D094" wp14:editId="0A1B900A">
            <wp:simplePos x="0" y="0"/>
            <wp:positionH relativeFrom="column">
              <wp:posOffset>1404620</wp:posOffset>
            </wp:positionH>
            <wp:positionV relativeFrom="paragraph">
              <wp:posOffset>6120765</wp:posOffset>
            </wp:positionV>
            <wp:extent cx="4857750" cy="2861310"/>
            <wp:effectExtent l="0" t="0" r="0" b="0"/>
            <wp:wrapNone/>
            <wp:docPr id="47" name="Picture 47" descr="create GDM_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e GDM_1b"/>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57750" cy="28613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86912" behindDoc="1" locked="0" layoutInCell="1" allowOverlap="1" wp14:anchorId="5E71940A" wp14:editId="46493D9E">
            <wp:simplePos x="0" y="0"/>
            <wp:positionH relativeFrom="column">
              <wp:posOffset>1404620</wp:posOffset>
            </wp:positionH>
            <wp:positionV relativeFrom="paragraph">
              <wp:posOffset>6120765</wp:posOffset>
            </wp:positionV>
            <wp:extent cx="4857750" cy="2861310"/>
            <wp:effectExtent l="0" t="0" r="0" b="0"/>
            <wp:wrapNone/>
            <wp:docPr id="52" name="Picture 52" descr="create GDM_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reate GDM_1b"/>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57750" cy="2861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2193" w:rsidRDefault="00C72193" w:rsidP="00C72193">
      <w:pPr>
        <w:pStyle w:val="BodyText"/>
        <w:tabs>
          <w:tab w:val="left" w:pos="839"/>
        </w:tabs>
      </w:pPr>
    </w:p>
    <w:p w:rsidR="00C72193" w:rsidRDefault="00C72193" w:rsidP="00C72193">
      <w:pPr>
        <w:pStyle w:val="BodyText"/>
        <w:tabs>
          <w:tab w:val="left" w:pos="839"/>
        </w:tabs>
      </w:pPr>
    </w:p>
    <w:p w:rsidR="00C72193" w:rsidRDefault="00A61908" w:rsidP="00C72193">
      <w:pPr>
        <w:pStyle w:val="BodyText"/>
        <w:tabs>
          <w:tab w:val="left" w:pos="839"/>
        </w:tabs>
      </w:pPr>
      <w:r>
        <w:rPr>
          <w:noProof/>
          <w:lang w:eastAsia="en-AU"/>
        </w:rPr>
        <mc:AlternateContent>
          <mc:Choice Requires="wps">
            <w:drawing>
              <wp:anchor distT="0" distB="0" distL="114300" distR="114300" simplePos="0" relativeHeight="251693056" behindDoc="0" locked="0" layoutInCell="1" allowOverlap="1" wp14:anchorId="390C613F" wp14:editId="2AFB8ED8">
                <wp:simplePos x="0" y="0"/>
                <wp:positionH relativeFrom="column">
                  <wp:posOffset>4599305</wp:posOffset>
                </wp:positionH>
                <wp:positionV relativeFrom="paragraph">
                  <wp:posOffset>71755</wp:posOffset>
                </wp:positionV>
                <wp:extent cx="273050" cy="438785"/>
                <wp:effectExtent l="38100" t="38100" r="31750" b="18415"/>
                <wp:wrapNone/>
                <wp:docPr id="61" name="Straight Arrow Connector 61"/>
                <wp:cNvGraphicFramePr/>
                <a:graphic xmlns:a="http://schemas.openxmlformats.org/drawingml/2006/main">
                  <a:graphicData uri="http://schemas.microsoft.com/office/word/2010/wordprocessingShape">
                    <wps:wsp>
                      <wps:cNvCnPr/>
                      <wps:spPr>
                        <a:xfrm flipH="1" flipV="1">
                          <a:off x="0" y="0"/>
                          <a:ext cx="273050" cy="438785"/>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6BFBDCD" id="Straight Arrow Connector 61" o:spid="_x0000_s1026" type="#_x0000_t32" style="position:absolute;margin-left:362.15pt;margin-top:5.65pt;width:21.5pt;height:34.5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" strokecolor="#00b2a9" strokeweight="2pt">
                <v:stroke endarrow="block"/>
              </v:shape>
            </w:pict>
          </mc:Fallback>
        </mc:AlternateContent>
      </w: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001E86" w:rsidTr="009E3FD3">
        <w:trPr>
          <w:trHeight w:val="2608"/>
        </w:trPr>
        <w:tc>
          <w:tcPr>
            <w:tcW w:w="5216" w:type="dxa"/>
            <w:shd w:val="clear" w:color="auto" w:fill="auto"/>
          </w:tcPr>
          <w:p w:rsidR="00001E86" w:rsidRDefault="00001E86" w:rsidP="00C255C2">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37214C">
              <w:rPr>
                <w:noProof/>
              </w:rPr>
              <w:t>2017</w:t>
            </w:r>
            <w:r>
              <w:fldChar w:fldCharType="end"/>
            </w:r>
          </w:p>
          <w:p w:rsidR="00001E86" w:rsidRDefault="00001E86" w:rsidP="00C255C2">
            <w:pPr>
              <w:pStyle w:val="SmallBodyText"/>
            </w:pPr>
            <w:r>
              <w:rPr>
                <w:noProof/>
              </w:rPr>
              <w:drawing>
                <wp:anchor distT="0" distB="0" distL="114300" distR="36195" simplePos="0" relativeHeight="251656192" behindDoc="0" locked="1" layoutInCell="1" allowOverlap="1" wp14:anchorId="248C6493" wp14:editId="38FB115A">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9">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3" w:name="_ImprintPageOne"/>
            <w:bookmarkEnd w:id="3"/>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rsidR="00E97294" w:rsidRPr="008F559C" w:rsidRDefault="00E97294" w:rsidP="00C255C2">
            <w:pPr>
              <w:pStyle w:val="SmallHeading"/>
            </w:pPr>
            <w:r w:rsidRPr="00C255C2">
              <w:t>Disclaimer</w:t>
            </w:r>
          </w:p>
          <w:p w:rsidR="00001E86" w:rsidRDefault="00E97294" w:rsidP="00C255C2">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rsidR="00001E86" w:rsidRPr="00E97294" w:rsidRDefault="00001E86" w:rsidP="00C255C2">
            <w:pPr>
              <w:pStyle w:val="xAccessibilityHeading"/>
            </w:pPr>
            <w:bookmarkStart w:id="4" w:name="_Accessibility"/>
            <w:bookmarkEnd w:id="4"/>
            <w:r w:rsidRPr="00E97294">
              <w:t>Accessibility</w:t>
            </w:r>
          </w:p>
          <w:p w:rsidR="00001E86" w:rsidRDefault="00001E86" w:rsidP="00C255C2">
            <w:pPr>
              <w:pStyle w:val="xAccessibilityText"/>
            </w:pPr>
            <w:r>
              <w:t>If you would like to receive this publication in an alternative format, please telephone the DELWP Customer Service Centre on 136186, email </w:t>
            </w:r>
            <w:hyperlink r:id="rId20" w:history="1">
              <w:r w:rsidRPr="003C5C56">
                <w:t>customer.service@delwp.vic.gov.au</w:t>
              </w:r>
            </w:hyperlink>
            <w:r>
              <w:t xml:space="preserve"> or via the National Relay Service on 133 677 </w:t>
            </w:r>
            <w:hyperlink r:id="rId21" w:history="1">
              <w:r w:rsidRPr="00AE3298">
                <w:t>www.relayservice.com.au</w:t>
              </w:r>
            </w:hyperlink>
            <w:r>
              <w:t xml:space="preserve">. This document is also available on the internet at </w:t>
            </w:r>
            <w:hyperlink r:id="rId22" w:history="1">
              <w:r w:rsidRPr="00AE3298">
                <w:t>www.delwp.vic.gov.au</w:t>
              </w:r>
            </w:hyperlink>
            <w:r>
              <w:t xml:space="preserve">. </w:t>
            </w:r>
          </w:p>
          <w:p w:rsidR="00001E86" w:rsidRDefault="00001E86" w:rsidP="00C255C2">
            <w:pPr>
              <w:pStyle w:val="SmallBodyText"/>
            </w:pPr>
          </w:p>
        </w:tc>
      </w:tr>
    </w:tbl>
    <w:p w:rsidR="00001E86" w:rsidRPr="00806AB6" w:rsidRDefault="003238E0" w:rsidP="004C6213">
      <w:r>
        <w:rPr>
          <w:noProof/>
        </w:rPr>
        <mc:AlternateContent>
          <mc:Choice Requires="wps">
            <w:drawing>
              <wp:anchor distT="0" distB="0" distL="114300" distR="114300" simplePos="0" relativeHeight="251691008" behindDoc="0" locked="0" layoutInCell="1" allowOverlap="1" wp14:anchorId="7C0B01B1" wp14:editId="4D4CDCAF">
                <wp:simplePos x="0" y="0"/>
                <wp:positionH relativeFrom="column">
                  <wp:posOffset>4240875</wp:posOffset>
                </wp:positionH>
                <wp:positionV relativeFrom="paragraph">
                  <wp:posOffset>1450520</wp:posOffset>
                </wp:positionV>
                <wp:extent cx="748800" cy="158115"/>
                <wp:effectExtent l="0" t="0" r="13335" b="13335"/>
                <wp:wrapNone/>
                <wp:docPr id="60" name="Rounded Rectangle 2"/>
                <wp:cNvGraphicFramePr/>
                <a:graphic xmlns:a="http://schemas.openxmlformats.org/drawingml/2006/main">
                  <a:graphicData uri="http://schemas.microsoft.com/office/word/2010/wordprocessingShape">
                    <wps:wsp>
                      <wps:cNvSpPr/>
                      <wps:spPr>
                        <a:xfrm>
                          <a:off x="0" y="0"/>
                          <a:ext cx="748800" cy="15811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64746D" id="Rounded Rectangle 2" o:spid="_x0000_s1026" style="position:absolute;margin-left:333.95pt;margin-top:114.2pt;width:58.95pt;height:12.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" filled="f" strokecolor="#00b2a9" strokeweight="1.5pt">
                <v:stroke endarrow="open"/>
              </v:roundrect>
            </w:pict>
          </mc:Fallback>
        </mc:AlternateContent>
      </w:r>
    </w:p>
    <w:sectPr w:rsidR="00001E86" w:rsidRPr="00806AB6" w:rsidSect="00201410">
      <w:footerReference w:type="even" r:id="rId23"/>
      <w:footerReference w:type="default" r:id="rId24"/>
      <w:type w:val="continuous"/>
      <w:pgSz w:w="11907" w:h="16840" w:code="9"/>
      <w:pgMar w:top="2211" w:right="851" w:bottom="794"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009" w:rsidRDefault="00800009">
      <w:r>
        <w:separator/>
      </w:r>
    </w:p>
    <w:p w:rsidR="00800009" w:rsidRDefault="00800009"/>
    <w:p w:rsidR="00800009" w:rsidRDefault="00800009"/>
  </w:endnote>
  <w:endnote w:type="continuationSeparator" w:id="0">
    <w:p w:rsidR="00800009" w:rsidRDefault="00800009">
      <w:r>
        <w:continuationSeparator/>
      </w:r>
    </w:p>
    <w:p w:rsidR="00800009" w:rsidRDefault="00800009"/>
    <w:p w:rsidR="00800009" w:rsidRDefault="00800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Pr="00B5221E" w:rsidRDefault="00EE7380" w:rsidP="00E97294">
    <w:pPr>
      <w:pStyle w:val="FooterEven"/>
    </w:pPr>
    <w:r>
      <w:rPr>
        <w:noProof/>
        <w:sz w:val="18"/>
      </w:rPr>
      <mc:AlternateContent>
        <mc:Choice Requires="wps">
          <w:drawing>
            <wp:anchor distT="0" distB="0" distL="114300" distR="114300" simplePos="0" relativeHeight="251691008" behindDoc="0" locked="1" layoutInCell="1" allowOverlap="1" wp14:anchorId="7BBF52FE" wp14:editId="75DFC259">
              <wp:simplePos x="0" y="0"/>
              <wp:positionH relativeFrom="page">
                <wp:posOffset>304800</wp:posOffset>
              </wp:positionH>
              <wp:positionV relativeFrom="page">
                <wp:posOffset>9979025</wp:posOffset>
              </wp:positionV>
              <wp:extent cx="3848100" cy="719455"/>
              <wp:effectExtent l="0" t="0" r="0" b="4445"/>
              <wp:wrapNone/>
              <wp:docPr id="23" name="WebAddress"/>
              <wp:cNvGraphicFramePr/>
              <a:graphic xmlns:a="http://schemas.openxmlformats.org/drawingml/2006/main">
                <a:graphicData uri="http://schemas.microsoft.com/office/word/2010/wordprocessingShape">
                  <wps:wsp>
                    <wps:cNvSpPr txBox="1"/>
                    <wps:spPr>
                      <a:xfrm>
                        <a:off x="0" y="0"/>
                        <a:ext cx="3848100" cy="719455"/>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F52FE" id="_x0000_t202" coordsize="21600,21600" o:spt="202" path="m,l,21600r21600,l21600,xe">
              <v:stroke joinstyle="miter"/>
              <v:path gradientshapeok="t" o:connecttype="rect"/>
            </v:shapetype>
            <v:shape id="WebAddress" o:spid="_x0000_s1027" type="#_x0000_t202" style="position:absolute;margin-left:24pt;margin-top:785.75pt;width:303pt;height:56.6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88960" behindDoc="1" locked="1" layoutInCell="1" allowOverlap="1" wp14:anchorId="5A2B38E0" wp14:editId="4731D14D">
          <wp:simplePos x="0" y="0"/>
          <wp:positionH relativeFrom="page">
            <wp:posOffset>5443220</wp:posOffset>
          </wp:positionH>
          <wp:positionV relativeFrom="page">
            <wp:posOffset>9627870</wp:posOffset>
          </wp:positionV>
          <wp:extent cx="2422525" cy="108331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525" cy="1083310"/>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37760" behindDoc="1" locked="1" layoutInCell="1" allowOverlap="1" wp14:anchorId="55A82EF8" wp14:editId="301EB909">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82EF8" id="Text Box 224" o:spid="_x0000_s1028" type="#_x0000_t202" alt="Title: Background Watermark Image" style="position:absolute;margin-left:0;margin-top:0;width:595.3pt;height:141.45pt;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j31A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T3RshK2sHkHCSoLAQIwwHGHRSvUNoxEGTYb11x1VDKPunYA2SEJC&#10;7GRyGzKbR7BR5yfb8xMqSoDKsMFoWq7NNM12g+JNC56mxhPyGlqn5k7UtsemqA4NB8PEcTsMPjut&#10;zvfu1tN4Xv4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PJx499QCAADmBQAADgAAAAAAAAAAAAAAAAAuAgAAZHJzL2Uyb0Rv&#10;Yy54bWxQSwECLQAUAAYACAAAACEANMVEztsAAAAGAQAADwAAAAAAAAAAAAAAAAAuBQAAZHJzL2Rv&#10;d25yZXYueG1sUEsFBgAAAAAEAAQA8wAAADYGAAAAAA==&#10;" filled="f" stroked="f">
              <v:textbo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380" w:rsidRDefault="00EE7380" w:rsidP="00EE7380">
    <w:pPr>
      <w:pStyle w:val="Footer"/>
      <w:tabs>
        <w:tab w:val="left" w:pos="1470"/>
      </w:tabs>
    </w:pPr>
    <w:r>
      <w:tab/>
    </w:r>
    <w:r>
      <w:rPr>
        <w:noProof/>
        <w:sz w:val="18"/>
      </w:rPr>
      <w:drawing>
        <wp:anchor distT="0" distB="0" distL="114300" distR="114300" simplePos="0" relativeHeight="251686912" behindDoc="1" locked="1" layoutInCell="1" allowOverlap="1" wp14:anchorId="25AD590D" wp14:editId="063E05D8">
          <wp:simplePos x="0" y="0"/>
          <wp:positionH relativeFrom="page">
            <wp:posOffset>5290820</wp:posOffset>
          </wp:positionH>
          <wp:positionV relativeFrom="page">
            <wp:posOffset>9762490</wp:posOffset>
          </wp:positionV>
          <wp:extent cx="2422800" cy="1083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84864" behindDoc="0" locked="1" layoutInCell="1" allowOverlap="1" wp14:anchorId="1472D2D7" wp14:editId="140F2B65">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2D2D7" id="_x0000_t202" coordsize="21600,21600" o:spt="202" path="m,l,21600r21600,l21600,xe">
              <v:stroke joinstyle="miter"/>
              <v:path gradientshapeok="t" o:connecttype="rect"/>
            </v:shapetype>
            <v:shape id="_x0000_s1029" type="#_x0000_t202" style="position:absolute;margin-left:12pt;margin-top:797pt;width:303pt;height:56.7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X/XZwjkCAABoBAAADgAAAAAA&#10;AAAAAAAAAAAuAgAAZHJzL2Uyb0RvYy54bWxQSwECLQAUAAYACAAAACEAGSqdneAAAAAMAQAADwAA&#10;AAAAAAAAAAAAAACTBAAAZHJzL2Rvd25yZXYueG1sUEsFBgAAAAAEAAQA8wAAAKAFA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Default="00A209C4" w:rsidP="00BF3066">
    <w:pPr>
      <w:pStyle w:val="Footer"/>
      <w:spacing w:before="1600"/>
    </w:pPr>
    <w:r>
      <w:rPr>
        <w:noProof/>
        <w:sz w:val="18"/>
      </w:rPr>
      <mc:AlternateContent>
        <mc:Choice Requires="wps">
          <w:drawing>
            <wp:anchor distT="0" distB="0" distL="114300" distR="114300" simplePos="0" relativeHeight="251666432" behindDoc="0" locked="1" layoutInCell="1" allowOverlap="1" wp14:anchorId="1023A1EC" wp14:editId="4207963A">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23A1EC" id="_x0000_t202" coordsize="21600,21600" o:spt="202" path="m,l,21600r21600,l21600,xe">
              <v:stroke joinstyle="miter"/>
              <v:path gradientshapeok="t" o:connecttype="rect"/>
            </v:shapetype>
            <v:shape id="_x0000_s1030" type="#_x0000_t202" style="position:absolute;margin-left:0;margin-top:0;width:303pt;height:56.7pt;z-index:25166643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5xols4MC&#10;AABqBQAADgAAAAAAAAAAAAAAAAAuAgAAZHJzL2Uyb0RvYy54bWxQSwECLQAUAAYACAAAACEAGENR&#10;AdsAAAAFAQAADwAAAAAAAAAAAAAAAADdBAAAZHJzL2Rvd25yZXYueG1sUEsFBgAAAAAEAAQA8wAA&#10;AOUFAAAAAA==&#10;" filled="f" stroked="f" strokeweight=".5pt">
              <v:textbox inset="15mm">
                <w:txbxContent>
                  <w:p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62336" behindDoc="1" locked="1" layoutInCell="1" allowOverlap="1" wp14:anchorId="381B1174" wp14:editId="01795594">
          <wp:simplePos x="0" y="0"/>
          <wp:positionH relativeFrom="page">
            <wp:align>right</wp:align>
          </wp:positionH>
          <wp:positionV relativeFrom="page">
            <wp:align>bottom</wp:align>
          </wp:positionV>
          <wp:extent cx="2422800" cy="108360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410" w:rsidRPr="00B5221E" w:rsidRDefault="00201410" w:rsidP="00E97294">
    <w:pPr>
      <w:pStyle w:val="FooterEven"/>
    </w:pPr>
    <w:r>
      <w:rPr>
        <w:noProof/>
        <w:sz w:val="18"/>
      </w:rPr>
      <mc:AlternateContent>
        <mc:Choice Requires="wps">
          <w:drawing>
            <wp:anchor distT="0" distB="0" distL="114300" distR="114300" simplePos="0" relativeHeight="251695104" behindDoc="0" locked="1" layoutInCell="1" allowOverlap="1" wp14:anchorId="4A27172A" wp14:editId="58B07575">
              <wp:simplePos x="0" y="0"/>
              <wp:positionH relativeFrom="page">
                <wp:posOffset>304800</wp:posOffset>
              </wp:positionH>
              <wp:positionV relativeFrom="page">
                <wp:posOffset>9979025</wp:posOffset>
              </wp:positionV>
              <wp:extent cx="3848100" cy="719455"/>
              <wp:effectExtent l="0" t="0" r="0" b="4445"/>
              <wp:wrapNone/>
              <wp:docPr id="62" name="WebAddress"/>
              <wp:cNvGraphicFramePr/>
              <a:graphic xmlns:a="http://schemas.openxmlformats.org/drawingml/2006/main">
                <a:graphicData uri="http://schemas.microsoft.com/office/word/2010/wordprocessingShape">
                  <wps:wsp>
                    <wps:cNvSpPr txBox="1"/>
                    <wps:spPr>
                      <a:xfrm>
                        <a:off x="0" y="0"/>
                        <a:ext cx="3848100" cy="719455"/>
                      </a:xfrm>
                      <a:prstGeom prst="rect">
                        <a:avLst/>
                      </a:prstGeom>
                      <a:noFill/>
                      <a:ln w="6350">
                        <a:noFill/>
                      </a:ln>
                      <a:effectLst/>
                    </wps:spPr>
                    <wps:txbx>
                      <w:txbxContent>
                        <w:p w:rsidR="00201410" w:rsidRPr="009F69FA" w:rsidRDefault="0020141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7172A" id="_x0000_t202" coordsize="21600,21600" o:spt="202" path="m,l,21600r21600,l21600,xe">
              <v:stroke joinstyle="miter"/>
              <v:path gradientshapeok="t" o:connecttype="rect"/>
            </v:shapetype>
            <v:shape id="_x0000_s1031" type="#_x0000_t202" style="position:absolute;margin-left:24pt;margin-top:785.75pt;width:303pt;height:56.6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" filled="f" stroked="f" strokeweight=".5pt">
              <v:textbox inset="15mm">
                <w:txbxContent>
                  <w:p w:rsidR="00201410" w:rsidRPr="009F69FA" w:rsidRDefault="00201410" w:rsidP="00EE7380">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94080" behindDoc="1" locked="1" layoutInCell="1" allowOverlap="1" wp14:anchorId="0496EE96" wp14:editId="2D4BA53E">
          <wp:simplePos x="0" y="0"/>
          <wp:positionH relativeFrom="page">
            <wp:posOffset>5443220</wp:posOffset>
          </wp:positionH>
          <wp:positionV relativeFrom="page">
            <wp:posOffset>9627870</wp:posOffset>
          </wp:positionV>
          <wp:extent cx="2422525" cy="1083310"/>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525" cy="1083310"/>
                  </a:xfrm>
                  <a:prstGeom prst="rect">
                    <a:avLst/>
                  </a:prstGeom>
                </pic:spPr>
              </pic:pic>
            </a:graphicData>
          </a:graphic>
          <wp14:sizeRelH relativeFrom="page">
            <wp14:pctWidth>0</wp14:pctWidth>
          </wp14:sizeRelH>
          <wp14:sizeRelV relativeFrom="page">
            <wp14:pctHeight>0</wp14:pctHeight>
          </wp14:sizeRelV>
        </wp:anchor>
      </w:drawing>
    </w:r>
    <w:r w:rsidRPr="00D55628">
      <w:rPr>
        <w:noProof/>
      </w:rPr>
      <mc:AlternateContent>
        <mc:Choice Requires="wps">
          <w:drawing>
            <wp:anchor distT="0" distB="0" distL="114300" distR="114300" simplePos="0" relativeHeight="251693056" behindDoc="1" locked="1" layoutInCell="1" allowOverlap="1" wp14:anchorId="4A0F1091" wp14:editId="3EFB6ABC">
              <wp:simplePos x="0" y="0"/>
              <wp:positionH relativeFrom="page">
                <wp:align>center</wp:align>
              </wp:positionH>
              <wp:positionV relativeFrom="page">
                <wp:align>center</wp:align>
              </wp:positionV>
              <wp:extent cx="7560000" cy="1796400"/>
              <wp:effectExtent l="0" t="0" r="0" b="0"/>
              <wp:wrapNone/>
              <wp:docPr id="63"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410" w:rsidRPr="0001226A" w:rsidRDefault="00201410"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F1091" id="_x0000_s1032" type="#_x0000_t202" alt="Title: Background Watermark Image" style="position:absolute;margin-left:0;margin-top:0;width:595.3pt;height:141.45pt;z-index:-2516234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" filled="f" stroked="f">
              <v:textbox>
                <w:txbxContent>
                  <w:p w:rsidR="00201410" w:rsidRPr="0001226A" w:rsidRDefault="00201410"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009" w:rsidRPr="008F5280" w:rsidRDefault="00800009" w:rsidP="008F5280">
      <w:pPr>
        <w:pStyle w:val="FootnoteSeparator"/>
      </w:pPr>
    </w:p>
    <w:p w:rsidR="00800009" w:rsidRDefault="00800009"/>
  </w:footnote>
  <w:footnote w:type="continuationSeparator" w:id="0">
    <w:p w:rsidR="00800009" w:rsidRDefault="00800009" w:rsidP="008F5280">
      <w:pPr>
        <w:pStyle w:val="FootnoteSeparator"/>
      </w:pPr>
    </w:p>
    <w:p w:rsidR="00800009" w:rsidRDefault="00800009"/>
    <w:p w:rsidR="00800009" w:rsidRDefault="00800009"/>
  </w:footnote>
  <w:footnote w:type="continuationNotice" w:id="1">
    <w:p w:rsidR="00800009" w:rsidRDefault="00800009" w:rsidP="00D55628"/>
    <w:p w:rsidR="00800009" w:rsidRDefault="00800009"/>
    <w:p w:rsidR="00800009" w:rsidRDefault="00800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A209C4" w:rsidRPr="00975ED3" w:rsidTr="00920652">
      <w:trPr>
        <w:trHeight w:hRule="exact" w:val="1418"/>
      </w:trPr>
      <w:tc>
        <w:tcPr>
          <w:tcW w:w="7761" w:type="dxa"/>
          <w:vAlign w:val="center"/>
        </w:tcPr>
        <w:p w:rsidR="00A209C4" w:rsidRPr="00975ED3" w:rsidRDefault="006152E8" w:rsidP="00920652">
          <w:pPr>
            <w:pStyle w:val="Header"/>
          </w:pPr>
          <w:fldSimple w:instr=" STYLEREF  Title  \* MERGEFORMAT ">
            <w:r w:rsidR="0037214C">
              <w:rPr>
                <w:noProof/>
              </w:rPr>
              <w:t>VBA - Species Distribution Map</w:t>
            </w:r>
          </w:fldSimple>
        </w:p>
      </w:tc>
    </w:tr>
  </w:tbl>
  <w:p w:rsidR="00A209C4" w:rsidRPr="00E97294" w:rsidRDefault="00A209C4" w:rsidP="00435833">
    <w:pPr>
      <w:pStyle w:val="Header"/>
    </w:pPr>
    <w:r w:rsidRPr="00806AB6">
      <w:rPr>
        <w:noProof/>
      </w:rPr>
      <mc:AlternateContent>
        <mc:Choice Requires="wps">
          <w:drawing>
            <wp:anchor distT="0" distB="0" distL="114300" distR="114300" simplePos="0" relativeHeight="251678720" behindDoc="1" locked="0" layoutInCell="1" allowOverlap="1" wp14:anchorId="74D4E756" wp14:editId="26BBC228">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AA5217" id="TriangleRight" o:spid="_x0000_s1026" style="position:absolute;margin-left:56.7pt;margin-top:22.7pt;width:68.05pt;height:70.8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74624" behindDoc="1" locked="0" layoutInCell="1" allowOverlap="1" wp14:anchorId="0C145260" wp14:editId="02A8D830">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BC85B7" id="TriangleLeft" o:spid="_x0000_s1026" style="position:absolute;margin-left:22.7pt;margin-top:22.7pt;width:68.05pt;height:70.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70528" behindDoc="1" locked="0" layoutInCell="1" allowOverlap="1" wp14:anchorId="227A5C77" wp14:editId="4B3A0F75">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4458390" id="Rectangle" o:spid="_x0000_s1026" style="position:absolute;margin-left:22.7pt;margin-top:22.7pt;width:552.75pt;height:70.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2816" behindDoc="1" locked="0" layoutInCell="1" allowOverlap="1" wp14:anchorId="17AE7341" wp14:editId="1A883FF6">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6BA9A4" id="TriangleRight" o:spid="_x0000_s1026" style="position:absolute;margin-left:61.95pt;margin-top:22.7pt;width:68pt;height:70.8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81792" behindDoc="1" locked="0" layoutInCell="1" allowOverlap="1" wp14:anchorId="780A6E72" wp14:editId="433C0074">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AB7796" id="TriangleLeft" o:spid="_x0000_s1026" style="position:absolute;margin-left:27.95pt;margin-top:22.7pt;width:68pt;height:70.8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D612A3" w:rsidRPr="00975ED3" w:rsidTr="00A7489F">
      <w:trPr>
        <w:trHeight w:hRule="exact" w:val="1418"/>
      </w:trPr>
      <w:tc>
        <w:tcPr>
          <w:tcW w:w="7761" w:type="dxa"/>
          <w:vAlign w:val="center"/>
        </w:tcPr>
        <w:p w:rsidR="00D612A3" w:rsidRPr="00975ED3" w:rsidRDefault="0037214C" w:rsidP="00A7489F">
          <w:pPr>
            <w:pStyle w:val="Header"/>
          </w:pPr>
          <w:r>
            <w:fldChar w:fldCharType="begin"/>
          </w:r>
          <w:r>
            <w:instrText xml:space="preserve"> STYLEREF  Title  \* MERGEFORMAT </w:instrText>
          </w:r>
          <w:r>
            <w:fldChar w:fldCharType="separate"/>
          </w:r>
          <w:r>
            <w:rPr>
              <w:noProof/>
            </w:rPr>
            <w:t>VBA - Species Distribution Map</w:t>
          </w:r>
          <w:r>
            <w:rPr>
              <w:noProof/>
            </w:rPr>
            <w:fldChar w:fldCharType="end"/>
          </w:r>
        </w:p>
      </w:tc>
    </w:tr>
  </w:tbl>
  <w:p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0768" behindDoc="1" locked="0" layoutInCell="1" allowOverlap="1" wp14:anchorId="52533DD3" wp14:editId="5E77A2E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533DD3" id="Rectangle" o:spid="_x0000_s1026" style="position:absolute;margin-left:27.2pt;margin-top:22.7pt;width:552.75pt;height:70.8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Pr="00E97294" w:rsidRDefault="00A209C4" w:rsidP="00E97294">
    <w:pPr>
      <w:pStyle w:val="Header"/>
    </w:pPr>
    <w:r w:rsidRPr="00806AB6">
      <w:rPr>
        <w:noProof/>
      </w:rPr>
      <mc:AlternateContent>
        <mc:Choice Requires="wps">
          <w:drawing>
            <wp:anchor distT="0" distB="0" distL="114300" distR="114300" simplePos="0" relativeHeight="251654144" behindDoc="1" locked="0" layoutInCell="1" allowOverlap="1" wp14:anchorId="25007864" wp14:editId="1E175EBC">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6954F5"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019A13F0" wp14:editId="0EFB962A">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A17815"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0048" behindDoc="1" locked="0" layoutInCell="1" allowOverlap="1" wp14:anchorId="64BC70AB" wp14:editId="2C3B4A4B">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A0F4AA"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5952" behindDoc="1" locked="0" layoutInCell="1" allowOverlap="1" wp14:anchorId="799DEC45" wp14:editId="3A7E08C8">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46CF65F"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DB2256A"/>
    <w:multiLevelType w:val="hybridMultilevel"/>
    <w:tmpl w:val="A14EBD5E"/>
    <w:lvl w:ilvl="0" w:tplc="5734D3C6">
      <w:start w:val="1"/>
      <w:numFmt w:val="bullet"/>
      <w:lvlText w:val=""/>
      <w:lvlJc w:val="left"/>
      <w:pPr>
        <w:ind w:left="72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4"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5"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15:restartNumberingAfterBreak="0">
    <w:nsid w:val="234D6BF3"/>
    <w:multiLevelType w:val="hybridMultilevel"/>
    <w:tmpl w:val="67801E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6AB16CD"/>
    <w:multiLevelType w:val="hybridMultilevel"/>
    <w:tmpl w:val="FC588A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C777271"/>
    <w:multiLevelType w:val="hybridMultilevel"/>
    <w:tmpl w:val="9F16C0B0"/>
    <w:lvl w:ilvl="0" w:tplc="E6BC6498">
      <w:start w:val="1"/>
      <w:numFmt w:val="decimal"/>
      <w:pStyle w:val="DSEListNum"/>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D92459D"/>
    <w:multiLevelType w:val="hybridMultilevel"/>
    <w:tmpl w:val="AC3CF4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6"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7"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8"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0" w15:restartNumberingAfterBreak="0">
    <w:nsid w:val="5FB26CCC"/>
    <w:multiLevelType w:val="hybridMultilevel"/>
    <w:tmpl w:val="46A80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2"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4"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5"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6"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7" w15:restartNumberingAfterBreak="0">
    <w:nsid w:val="7839021E"/>
    <w:multiLevelType w:val="multilevel"/>
    <w:tmpl w:val="E0E09B5E"/>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22"/>
  </w:num>
  <w:num w:numId="2">
    <w:abstractNumId w:val="33"/>
  </w:num>
  <w:num w:numId="3">
    <w:abstractNumId w:val="29"/>
  </w:num>
  <w:num w:numId="4">
    <w:abstractNumId w:val="37"/>
  </w:num>
  <w:num w:numId="5">
    <w:abstractNumId w:val="18"/>
  </w:num>
  <w:num w:numId="6">
    <w:abstractNumId w:val="13"/>
  </w:num>
  <w:num w:numId="7">
    <w:abstractNumId w:val="11"/>
  </w:num>
  <w:num w:numId="8">
    <w:abstractNumId w:val="10"/>
  </w:num>
  <w:num w:numId="9">
    <w:abstractNumId w:val="34"/>
  </w:num>
  <w:num w:numId="10">
    <w:abstractNumId w:val="14"/>
  </w:num>
  <w:num w:numId="11">
    <w:abstractNumId w:val="1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6"/>
    <w:lvlOverride w:ilvl="0">
      <w:startOverride w:val="1"/>
    </w:lvlOverride>
  </w:num>
  <w:num w:numId="29">
    <w:abstractNumId w:val="24"/>
  </w:num>
  <w:num w:numId="30">
    <w:abstractNumId w:val="35"/>
  </w:num>
  <w:num w:numId="31">
    <w:abstractNumId w:val="8"/>
  </w:num>
  <w:num w:numId="32">
    <w:abstractNumId w:val="32"/>
  </w:num>
  <w:num w:numId="33">
    <w:abstractNumId w:val="25"/>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12"/>
  </w:num>
  <w:num w:numId="47">
    <w:abstractNumId w:val="16"/>
  </w:num>
  <w:num w:numId="48">
    <w:abstractNumId w:val="21"/>
  </w:num>
  <w:num w:numId="49">
    <w:abstractNumId w:val="17"/>
  </w:num>
  <w:num w:numId="5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24577"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73E"/>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410"/>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7B"/>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579"/>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8E0"/>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718"/>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841"/>
    <w:rsid w:val="00354EFD"/>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14C"/>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8D7"/>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43"/>
    <w:rsid w:val="00475DC7"/>
    <w:rsid w:val="00475E92"/>
    <w:rsid w:val="00476D9E"/>
    <w:rsid w:val="00477146"/>
    <w:rsid w:val="004772B4"/>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70"/>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B7DFD"/>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2E8"/>
    <w:rsid w:val="0061599C"/>
    <w:rsid w:val="00615AD4"/>
    <w:rsid w:val="0061619C"/>
    <w:rsid w:val="00616BFE"/>
    <w:rsid w:val="00617567"/>
    <w:rsid w:val="00617C5A"/>
    <w:rsid w:val="00617D36"/>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6A68"/>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233C"/>
    <w:rsid w:val="00862953"/>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17B"/>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ACD"/>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D4C"/>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984"/>
    <w:rsid w:val="00983BA8"/>
    <w:rsid w:val="00983C3B"/>
    <w:rsid w:val="00984DFF"/>
    <w:rsid w:val="0098555E"/>
    <w:rsid w:val="009856E1"/>
    <w:rsid w:val="009857FB"/>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4C8"/>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F55"/>
    <w:rsid w:val="009F71DE"/>
    <w:rsid w:val="009F7316"/>
    <w:rsid w:val="009F7423"/>
    <w:rsid w:val="009F7B97"/>
    <w:rsid w:val="00A00531"/>
    <w:rsid w:val="00A005F3"/>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908"/>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1FA"/>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41"/>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34CD"/>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193"/>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6FCF"/>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BB8"/>
    <w:rsid w:val="00D214E7"/>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E46"/>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542"/>
    <w:rsid w:val="00DA172A"/>
    <w:rsid w:val="00DA1753"/>
    <w:rsid w:val="00DA1890"/>
    <w:rsid w:val="00DA1F6B"/>
    <w:rsid w:val="00DA1F8E"/>
    <w:rsid w:val="00DA2A2F"/>
    <w:rsid w:val="00DA2BA1"/>
    <w:rsid w:val="00DA41DF"/>
    <w:rsid w:val="00DA42A8"/>
    <w:rsid w:val="00DA49C5"/>
    <w:rsid w:val="00DA4A20"/>
    <w:rsid w:val="00DA4F0F"/>
    <w:rsid w:val="00DA5902"/>
    <w:rsid w:val="00DA6459"/>
    <w:rsid w:val="00DA64C3"/>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AE0"/>
    <w:rsid w:val="00DE4C6A"/>
    <w:rsid w:val="00DE4F04"/>
    <w:rsid w:val="00DE522B"/>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1B8C"/>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47C2"/>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200"/>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2"/>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5298"/>
    <w:rsid w:val="00F25616"/>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0DA9"/>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style="mso-position-horizontal-relative:page;mso-position-vertical-relative:page" stroke="f">
      <v:stroke on="f"/>
      <o:colormru v:ext="edit" colors="white"/>
    </o:shapedefaults>
    <o:shapelayout v:ext="edit">
      <o:idmap v:ext="edit" data="1"/>
    </o:shapelayout>
  </w:shapeDefaults>
  <w:decimalSymbol w:val="."/>
  <w:listSeparator w:val=","/>
  <w15:docId w15:val="{924D0025-195B-4EA9-9E75-9EDF1548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ListNum">
    <w:name w:val="DSE_ListNum"/>
    <w:rsid w:val="005B7DFD"/>
    <w:pPr>
      <w:numPr>
        <w:numId w:val="48"/>
      </w:numPr>
      <w:spacing w:after="113" w:line="220" w:lineRule="atLeast"/>
    </w:pPr>
    <w:rPr>
      <w:rFonts w:ascii="Arial" w:hAnsi="Arial"/>
      <w:color w:val="auto"/>
      <w:sz w:val="18"/>
      <w:szCs w:val="18"/>
      <w:lang w:eastAsia="en-US"/>
    </w:rPr>
  </w:style>
  <w:style w:type="paragraph" w:customStyle="1" w:styleId="DSEPullout">
    <w:name w:val="DSE_Pullout"/>
    <w:rsid w:val="009944C8"/>
    <w:pPr>
      <w:spacing w:before="85" w:after="170" w:line="300" w:lineRule="atLeast"/>
    </w:pPr>
    <w:rPr>
      <w:rFonts w:ascii="Arial" w:hAnsi="Arial"/>
      <w:color w:val="007DAD"/>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elayservice.com.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mailto:customer.service@delwp.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www.delwp.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DF458-B116-4EDA-8746-7EE31A10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56</TotalTime>
  <Pages>2</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Catherine M Nield-Fest (DELWP)</cp:lastModifiedBy>
  <cp:revision>42</cp:revision>
  <cp:lastPrinted>2017-07-14T01:59:00Z</cp:lastPrinted>
  <dcterms:created xsi:type="dcterms:W3CDTF">2016-10-04T03:43:00Z</dcterms:created>
  <dcterms:modified xsi:type="dcterms:W3CDTF">2017-07-14T01:59:00Z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