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5A6EC63D" w14:textId="77777777" w:rsidTr="003F46E9">
        <w:trPr>
          <w:trHeight w:hRule="exact" w:val="1418"/>
        </w:trPr>
        <w:tc>
          <w:tcPr>
            <w:tcW w:w="7761" w:type="dxa"/>
            <w:vAlign w:val="center"/>
          </w:tcPr>
          <w:p w14:paraId="565D756D" w14:textId="0CD7494F" w:rsidR="009B1003" w:rsidRPr="009B1003" w:rsidRDefault="002E27F1" w:rsidP="009B1003">
            <w:pPr>
              <w:pStyle w:val="Title"/>
            </w:pPr>
            <w:bookmarkStart w:id="0" w:name="_GoBack"/>
            <w:bookmarkEnd w:id="0"/>
            <w:r>
              <w:t>Recycling Industry Strategic Plan</w:t>
            </w:r>
          </w:p>
        </w:tc>
      </w:tr>
      <w:tr w:rsidR="00975ED3" w:rsidRPr="00D70A27" w14:paraId="3C9A22FF" w14:textId="77777777" w:rsidTr="003F46E9">
        <w:trPr>
          <w:trHeight w:val="1247"/>
        </w:trPr>
        <w:tc>
          <w:tcPr>
            <w:tcW w:w="7761" w:type="dxa"/>
            <w:vAlign w:val="center"/>
          </w:tcPr>
          <w:p w14:paraId="66B804B9" w14:textId="7BE30403" w:rsidR="009B1003" w:rsidRPr="00D70A27" w:rsidRDefault="002E27F1" w:rsidP="009B1003">
            <w:pPr>
              <w:pStyle w:val="Subtitle"/>
            </w:pPr>
            <w:r>
              <w:t>Fact Sheet</w:t>
            </w:r>
          </w:p>
        </w:tc>
      </w:tr>
    </w:tbl>
    <w:p w14:paraId="003D58CC" w14:textId="77777777" w:rsidR="00806AB6" w:rsidRDefault="006E1C8D" w:rsidP="00307C36">
      <w:r w:rsidRPr="00806AB6">
        <w:rPr>
          <w:noProof/>
        </w:rPr>
        <mc:AlternateContent>
          <mc:Choice Requires="wps">
            <w:drawing>
              <wp:anchor distT="36195" distB="107950" distL="114300" distR="114300" simplePos="0" relativeHeight="251661312" behindDoc="1" locked="1" layoutInCell="1" allowOverlap="1" wp14:anchorId="35AE9553" wp14:editId="3D0D98A7">
                <wp:simplePos x="0" y="0"/>
                <wp:positionH relativeFrom="page">
                  <wp:posOffset>287020</wp:posOffset>
                </wp:positionH>
                <wp:positionV relativeFrom="page">
                  <wp:posOffset>2158365</wp:posOffset>
                </wp:positionV>
                <wp:extent cx="6983730" cy="2030730"/>
                <wp:effectExtent l="0" t="0" r="7620" b="7620"/>
                <wp:wrapTopAndBottom/>
                <wp:docPr id="9" name="PicSi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3730" cy="2030730"/>
                        </a:xfrm>
                        <a:prstGeom prst="rect">
                          <a:avLst/>
                        </a:prstGeom>
                        <a:blipFill dpi="0" rotWithShape="1">
                          <a:blip r:embed="rId8" cstate="print">
                            <a:extLst>
                              <a:ext uri="{28A0092B-C50C-407E-A947-70E740481C1C}">
                                <a14:useLocalDpi xmlns:a14="http://schemas.microsoft.com/office/drawing/2010/main" val="0"/>
                              </a:ext>
                            </a:extLst>
                          </a:blip>
                          <a:srcRect/>
                          <a:stretch>
                            <a:fillRect t="334" b="-2593"/>
                          </a:stretch>
                        </a:blip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0CEC781" id="PicSingle" o:spid="_x0000_s1026" style="position:absolute;margin-left:22.6pt;margin-top:169.95pt;width:549.9pt;height:159.9pt;z-index:-251655168;visibility:visible;mso-wrap-style:square;mso-width-percent:0;mso-height-percent:0;mso-wrap-distance-left:9pt;mso-wrap-distance-top:2.85pt;mso-wrap-distance-right:9pt;mso-wrap-distance-bottom:8.5pt;mso-position-horizontal:absolute;mso-position-horizontal-relative:page;mso-position-vertical:absolute;mso-position-vertical-relative:page;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" stroked="f">
                <v:fill r:id="rId9" o:title="" recolor="t" rotate="t" type="frame"/>
                <w10:wrap type="topAndBottom" anchorx="page" anchory="page"/>
                <w10:anchorlock/>
              </v:rect>
            </w:pict>
          </mc:Fallback>
        </mc:AlternateContent>
      </w:r>
    </w:p>
    <w:p w14:paraId="4C843A83" w14:textId="77777777" w:rsidR="00806AB6" w:rsidRDefault="00806AB6" w:rsidP="00806AB6">
      <w:pPr>
        <w:pStyle w:val="BodyText"/>
        <w:sectPr w:rsidR="00806AB6" w:rsidSect="0033793B">
          <w:headerReference w:type="even" r:id="rId10"/>
          <w:headerReference w:type="default" r:id="rId11"/>
          <w:footerReference w:type="even" r:id="rId12"/>
          <w:footerReference w:type="default" r:id="rId13"/>
          <w:headerReference w:type="first" r:id="rId14"/>
          <w:footerReference w:type="first" r:id="rId15"/>
          <w:pgSz w:w="11907" w:h="16840" w:code="9"/>
          <w:pgMar w:top="2211" w:right="737" w:bottom="1758" w:left="851" w:header="284" w:footer="284" w:gutter="0"/>
          <w:cols w:space="284"/>
          <w:titlePg/>
          <w:docGrid w:linePitch="360"/>
        </w:sectPr>
      </w:pPr>
    </w:p>
    <w:p w14:paraId="18A10CD8" w14:textId="0908116A" w:rsidR="00DF0741" w:rsidRPr="00DF0741" w:rsidRDefault="007919AC" w:rsidP="00DF0741">
      <w:pPr>
        <w:pStyle w:val="IntroFeatureText"/>
        <w:rPr>
          <w:rStyle w:val="normaltextrun1"/>
          <w:rFonts w:cstheme="minorHAnsi"/>
          <w:szCs w:val="32"/>
        </w:rPr>
      </w:pPr>
      <w:r w:rsidRPr="007919AC">
        <w:rPr>
          <w:rStyle w:val="normaltextrun1"/>
          <w:rFonts w:cstheme="minorHAnsi"/>
          <w:szCs w:val="32"/>
        </w:rPr>
        <w:t>The Victorian Government has invested record funding of more than $100 million over the last four years to address waste and resource recovery issues.</w:t>
      </w:r>
    </w:p>
    <w:p w14:paraId="35B421B9" w14:textId="77777777" w:rsidR="00F649EB" w:rsidRDefault="00F649EB" w:rsidP="00E12E70">
      <w:pPr>
        <w:pStyle w:val="Heading2"/>
        <w:rPr>
          <w:rStyle w:val="eop"/>
          <w:rFonts w:asciiTheme="majorHAnsi" w:hAnsiTheme="majorHAnsi" w:cstheme="majorHAnsi"/>
          <w:szCs w:val="22"/>
        </w:rPr>
      </w:pPr>
    </w:p>
    <w:p w14:paraId="3463A131" w14:textId="09164079" w:rsidR="00E12E70" w:rsidRDefault="00E12E70" w:rsidP="00E12E70">
      <w:pPr>
        <w:pStyle w:val="Heading2"/>
        <w:rPr>
          <w:rStyle w:val="eop"/>
          <w:rFonts w:asciiTheme="majorHAnsi" w:hAnsiTheme="majorHAnsi" w:cstheme="majorHAnsi"/>
          <w:szCs w:val="22"/>
        </w:rPr>
      </w:pPr>
      <w:r w:rsidRPr="00E12E70">
        <w:rPr>
          <w:rStyle w:val="eop"/>
          <w:rFonts w:asciiTheme="majorHAnsi" w:hAnsiTheme="majorHAnsi" w:cstheme="majorHAnsi"/>
          <w:szCs w:val="22"/>
        </w:rPr>
        <w:t>What is the Recycling Industry Strategic Plan</w:t>
      </w:r>
      <w:r>
        <w:rPr>
          <w:rStyle w:val="eop"/>
          <w:rFonts w:asciiTheme="majorHAnsi" w:hAnsiTheme="majorHAnsi" w:cstheme="majorHAnsi"/>
          <w:szCs w:val="22"/>
        </w:rPr>
        <w:t>?</w:t>
      </w:r>
    </w:p>
    <w:p w14:paraId="1866D6FC" w14:textId="77777777" w:rsidR="009A2105" w:rsidRPr="00544E0E" w:rsidRDefault="009418FD" w:rsidP="00E12E70">
      <w:pPr>
        <w:pStyle w:val="BodyText"/>
        <w:rPr>
          <w:lang w:val="en-US" w:eastAsia="en-AU"/>
        </w:rPr>
      </w:pPr>
      <w:r w:rsidRPr="00544E0E">
        <w:rPr>
          <w:lang w:val="en-US" w:eastAsia="en-AU"/>
        </w:rPr>
        <w:t xml:space="preserve">The plan is a $37 million blueprint for a safe, resilient </w:t>
      </w:r>
      <w:r w:rsidR="009A2105" w:rsidRPr="00544E0E">
        <w:rPr>
          <w:lang w:val="en-US" w:eastAsia="en-AU"/>
        </w:rPr>
        <w:t>and efficient recycling system in Victoria.</w:t>
      </w:r>
    </w:p>
    <w:p w14:paraId="2A0009C5" w14:textId="60CFD1A5" w:rsidR="00E12E70" w:rsidRPr="00544E0E" w:rsidRDefault="00F649EB" w:rsidP="00E12E70">
      <w:pPr>
        <w:pStyle w:val="BodyText"/>
        <w:rPr>
          <w:lang w:val="en-US" w:eastAsia="en-AU"/>
        </w:rPr>
      </w:pPr>
      <w:r w:rsidRPr="00544E0E">
        <w:rPr>
          <w:lang w:val="en-US" w:eastAsia="en-AU"/>
        </w:rPr>
        <w:t>This includes funding for key initiatives</w:t>
      </w:r>
      <w:r w:rsidR="009A2105" w:rsidRPr="00544E0E">
        <w:rPr>
          <w:lang w:val="en-US" w:eastAsia="en-AU"/>
        </w:rPr>
        <w:t>:</w:t>
      </w:r>
    </w:p>
    <w:p w14:paraId="288B2CC1" w14:textId="47714505" w:rsidR="009A2105" w:rsidRPr="00544E0E" w:rsidRDefault="00CE2DE6" w:rsidP="00CE2DE6">
      <w:pPr>
        <w:pStyle w:val="BodyText"/>
        <w:numPr>
          <w:ilvl w:val="0"/>
          <w:numId w:val="43"/>
        </w:numPr>
        <w:rPr>
          <w:lang w:val="en-US" w:eastAsia="en-AU"/>
        </w:rPr>
      </w:pPr>
      <w:r w:rsidRPr="00544E0E">
        <w:rPr>
          <w:lang w:val="en-US" w:eastAsia="en-AU"/>
        </w:rPr>
        <w:t xml:space="preserve">An additional </w:t>
      </w:r>
      <w:r w:rsidR="009A2105" w:rsidRPr="00544E0E">
        <w:rPr>
          <w:lang w:val="en-US" w:eastAsia="en-AU"/>
        </w:rPr>
        <w:t xml:space="preserve">$8.3 million </w:t>
      </w:r>
      <w:r w:rsidR="00393394" w:rsidRPr="00544E0E">
        <w:rPr>
          <w:lang w:val="en-US" w:eastAsia="en-AU"/>
        </w:rPr>
        <w:t>to boost</w:t>
      </w:r>
      <w:r w:rsidR="003B694A" w:rsidRPr="00544E0E">
        <w:rPr>
          <w:lang w:val="en-US" w:eastAsia="en-AU"/>
        </w:rPr>
        <w:t xml:space="preserve"> the Resource Recovery Infrastructure Fund</w:t>
      </w:r>
      <w:r w:rsidRPr="00544E0E">
        <w:rPr>
          <w:lang w:val="en-US" w:eastAsia="en-AU"/>
        </w:rPr>
        <w:t xml:space="preserve"> to more than $21 million. This will improve the quality of up to 100,000 </w:t>
      </w:r>
      <w:proofErr w:type="spellStart"/>
      <w:r w:rsidRPr="00544E0E">
        <w:rPr>
          <w:lang w:val="en-US" w:eastAsia="en-AU"/>
        </w:rPr>
        <w:t>tonnes</w:t>
      </w:r>
      <w:proofErr w:type="spellEnd"/>
      <w:r w:rsidRPr="00544E0E">
        <w:rPr>
          <w:lang w:val="en-US" w:eastAsia="en-AU"/>
        </w:rPr>
        <w:t xml:space="preserve"> of recycled material</w:t>
      </w:r>
      <w:r w:rsidR="0025424C">
        <w:rPr>
          <w:lang w:val="en-US" w:eastAsia="en-AU"/>
        </w:rPr>
        <w:t>, including through better sorting and processing</w:t>
      </w:r>
      <w:r w:rsidRPr="00544E0E">
        <w:rPr>
          <w:lang w:val="en-US" w:eastAsia="en-AU"/>
        </w:rPr>
        <w:t>.</w:t>
      </w:r>
    </w:p>
    <w:p w14:paraId="084C2454" w14:textId="6F46FA11" w:rsidR="00CE2DE6" w:rsidRPr="00544E0E" w:rsidRDefault="00CE2DE6" w:rsidP="00CE2DE6">
      <w:pPr>
        <w:pStyle w:val="BodyText"/>
        <w:numPr>
          <w:ilvl w:val="0"/>
          <w:numId w:val="43"/>
        </w:numPr>
        <w:rPr>
          <w:lang w:val="en-US" w:eastAsia="en-AU"/>
        </w:rPr>
      </w:pPr>
      <w:r w:rsidRPr="00544E0E">
        <w:rPr>
          <w:lang w:val="en-US" w:eastAsia="en-AU"/>
        </w:rPr>
        <w:t xml:space="preserve">A further $2 million </w:t>
      </w:r>
      <w:r w:rsidR="0025424C">
        <w:rPr>
          <w:lang w:val="en-US" w:eastAsia="en-AU"/>
        </w:rPr>
        <w:t>to establish and expand markets</w:t>
      </w:r>
      <w:r w:rsidRPr="00544E0E">
        <w:rPr>
          <w:lang w:val="en-US" w:eastAsia="en-AU"/>
        </w:rPr>
        <w:t xml:space="preserve"> for recycled materials</w:t>
      </w:r>
      <w:r w:rsidR="0059089F" w:rsidRPr="00544E0E">
        <w:rPr>
          <w:lang w:val="en-US" w:eastAsia="en-AU"/>
        </w:rPr>
        <w:t xml:space="preserve"> – boosting the market development program to $4.5 million.</w:t>
      </w:r>
    </w:p>
    <w:p w14:paraId="016A7005" w14:textId="7AD4AE22" w:rsidR="0059089F" w:rsidRPr="00544E0E" w:rsidRDefault="0059089F" w:rsidP="00CE2DE6">
      <w:pPr>
        <w:pStyle w:val="BodyText"/>
        <w:numPr>
          <w:ilvl w:val="0"/>
          <w:numId w:val="43"/>
        </w:numPr>
        <w:rPr>
          <w:lang w:val="en-US" w:eastAsia="en-AU"/>
        </w:rPr>
      </w:pPr>
      <w:r w:rsidRPr="00544E0E">
        <w:rPr>
          <w:lang w:val="en-US" w:eastAsia="en-AU"/>
        </w:rPr>
        <w:t>$3.3 million for an education program to help the community recycle effectively.</w:t>
      </w:r>
    </w:p>
    <w:p w14:paraId="31986FAA" w14:textId="1C13D695" w:rsidR="00317FF2" w:rsidRPr="00544E0E" w:rsidRDefault="00A11CE8" w:rsidP="00317FF2">
      <w:pPr>
        <w:pStyle w:val="BodyText"/>
        <w:rPr>
          <w:rStyle w:val="normaltextrun1"/>
          <w:rFonts w:cstheme="minorHAnsi"/>
        </w:rPr>
      </w:pPr>
      <w:r w:rsidRPr="00544E0E">
        <w:rPr>
          <w:rStyle w:val="normaltextrun1"/>
          <w:rFonts w:cstheme="minorHAnsi"/>
        </w:rPr>
        <w:t>The plan</w:t>
      </w:r>
      <w:r w:rsidR="00F649EB" w:rsidRPr="00544E0E">
        <w:rPr>
          <w:rStyle w:val="normaltextrun1"/>
          <w:rFonts w:cstheme="minorHAnsi"/>
        </w:rPr>
        <w:t xml:space="preserve"> includes the $13 million support package announced in February to help councils</w:t>
      </w:r>
      <w:r w:rsidR="00E230CB" w:rsidRPr="00544E0E">
        <w:rPr>
          <w:rStyle w:val="normaltextrun1"/>
          <w:rFonts w:cstheme="minorHAnsi"/>
        </w:rPr>
        <w:t xml:space="preserve"> and </w:t>
      </w:r>
      <w:r w:rsidR="00AF0344" w:rsidRPr="00544E0E">
        <w:rPr>
          <w:rStyle w:val="normaltextrun1"/>
          <w:rFonts w:cstheme="minorHAnsi"/>
        </w:rPr>
        <w:t xml:space="preserve">industry in the short term, which </w:t>
      </w:r>
      <w:r w:rsidR="00F649EB" w:rsidRPr="00544E0E">
        <w:rPr>
          <w:rStyle w:val="normaltextrun1"/>
          <w:rFonts w:cstheme="minorHAnsi"/>
        </w:rPr>
        <w:t>follow</w:t>
      </w:r>
      <w:r w:rsidR="00E230CB" w:rsidRPr="00544E0E">
        <w:rPr>
          <w:rStyle w:val="normaltextrun1"/>
          <w:rFonts w:cstheme="minorHAnsi"/>
        </w:rPr>
        <w:t>ed</w:t>
      </w:r>
      <w:r w:rsidR="00F649EB" w:rsidRPr="00544E0E">
        <w:rPr>
          <w:rStyle w:val="normaltextrun1"/>
          <w:rFonts w:cstheme="minorHAnsi"/>
        </w:rPr>
        <w:t xml:space="preserve"> </w:t>
      </w:r>
      <w:r w:rsidR="00F649EB" w:rsidRPr="00544E0E">
        <w:rPr>
          <w:lang w:val="en-US" w:eastAsia="en-AU"/>
        </w:rPr>
        <w:t>China’s decision to stop importing low-quality recyclable materials.</w:t>
      </w:r>
    </w:p>
    <w:tbl>
      <w:tblPr>
        <w:tblStyle w:val="HighlightTable"/>
        <w:tblW w:w="5000" w:type="pct"/>
        <w:tblLook w:val="0600" w:firstRow="0" w:lastRow="0" w:firstColumn="0" w:lastColumn="0" w:noHBand="1" w:noVBand="1"/>
        <w:tblCaption w:val="Hightlight Text"/>
      </w:tblPr>
      <w:tblGrid>
        <w:gridCol w:w="4960"/>
      </w:tblGrid>
      <w:tr w:rsidR="00DF0741" w14:paraId="708B32E1" w14:textId="77777777" w:rsidTr="00DF0741">
        <w:tc>
          <w:tcPr>
            <w:tcW w:w="5000" w:type="pct"/>
          </w:tcPr>
          <w:p w14:paraId="3F077B7C" w14:textId="4E3274F8" w:rsidR="00DF0741" w:rsidRPr="00C7662D" w:rsidRDefault="00DF0741" w:rsidP="00DF0741">
            <w:pPr>
              <w:pStyle w:val="HighlightBoxText"/>
              <w:rPr>
                <w:rStyle w:val="eop"/>
                <w:rFonts w:cstheme="minorHAnsi"/>
                <w:lang w:val="en-US"/>
              </w:rPr>
            </w:pPr>
            <w:r w:rsidRPr="00C7662D">
              <w:rPr>
                <w:rStyle w:val="eop"/>
                <w:rFonts w:cstheme="minorHAnsi"/>
                <w:lang w:val="en-US"/>
              </w:rPr>
              <w:t>Did you know</w:t>
            </w:r>
            <w:r w:rsidR="00C7662D" w:rsidRPr="00C7662D">
              <w:rPr>
                <w:rStyle w:val="eop"/>
                <w:rFonts w:cstheme="minorHAnsi"/>
                <w:lang w:val="en-US"/>
              </w:rPr>
              <w:t xml:space="preserve"> that we process </w:t>
            </w:r>
            <w:r w:rsidR="00436D08">
              <w:rPr>
                <w:rStyle w:val="eop"/>
                <w:rFonts w:cstheme="minorHAnsi"/>
                <w:lang w:val="en-US"/>
              </w:rPr>
              <w:t>about</w:t>
            </w:r>
            <w:r w:rsidR="00C7662D" w:rsidRPr="00C7662D">
              <w:rPr>
                <w:rStyle w:val="eop"/>
                <w:rFonts w:cstheme="minorHAnsi"/>
                <w:lang w:val="en-US"/>
              </w:rPr>
              <w:t xml:space="preserve"> 86% of our recyclable materials in </w:t>
            </w:r>
            <w:r w:rsidR="00681634">
              <w:rPr>
                <w:rStyle w:val="eop"/>
                <w:rFonts w:cstheme="minorHAnsi"/>
                <w:lang w:val="en-US"/>
              </w:rPr>
              <w:t>Australia</w:t>
            </w:r>
            <w:r w:rsidR="00C7662D" w:rsidRPr="00C7662D">
              <w:rPr>
                <w:rStyle w:val="eop"/>
                <w:rFonts w:cstheme="minorHAnsi"/>
                <w:lang w:val="en-US"/>
              </w:rPr>
              <w:t>?</w:t>
            </w:r>
          </w:p>
          <w:p w14:paraId="0D28C7F1" w14:textId="490D4174" w:rsidR="00C7662D" w:rsidRDefault="00C7662D" w:rsidP="00DF0741">
            <w:pPr>
              <w:pStyle w:val="HighlightBoxText"/>
              <w:rPr>
                <w:rStyle w:val="eop"/>
                <w:rFonts w:cstheme="minorHAnsi"/>
                <w:lang w:val="en-US"/>
              </w:rPr>
            </w:pPr>
            <w:r w:rsidRPr="00C7662D">
              <w:rPr>
                <w:rStyle w:val="eop"/>
                <w:rFonts w:cstheme="minorHAnsi"/>
                <w:lang w:val="en-US"/>
              </w:rPr>
              <w:t xml:space="preserve">The </w:t>
            </w:r>
            <w:r w:rsidR="00950B46">
              <w:rPr>
                <w:rStyle w:val="eop"/>
                <w:rFonts w:cstheme="minorHAnsi"/>
                <w:lang w:val="en-US"/>
              </w:rPr>
              <w:t>other</w:t>
            </w:r>
            <w:r w:rsidRPr="00C7662D">
              <w:rPr>
                <w:rStyle w:val="eop"/>
                <w:rFonts w:cstheme="minorHAnsi"/>
                <w:lang w:val="en-US"/>
              </w:rPr>
              <w:t xml:space="preserve"> 14% is processed overseas, including in China.</w:t>
            </w:r>
          </w:p>
        </w:tc>
      </w:tr>
    </w:tbl>
    <w:p w14:paraId="030BD1BC" w14:textId="77777777" w:rsidR="00F649EB" w:rsidRPr="00F649EB" w:rsidRDefault="00F649EB" w:rsidP="00F649EB">
      <w:pPr>
        <w:pStyle w:val="BodyText"/>
        <w:rPr>
          <w:rFonts w:cstheme="minorHAnsi"/>
          <w:lang w:val="en-US"/>
        </w:rPr>
      </w:pPr>
    </w:p>
    <w:p w14:paraId="7229E54D" w14:textId="54B776AE" w:rsidR="00D0594B" w:rsidRPr="00544E0E" w:rsidRDefault="00D70A27" w:rsidP="00D70A27">
      <w:pPr>
        <w:pStyle w:val="BodyText"/>
        <w:rPr>
          <w:rStyle w:val="normaltextrun1"/>
          <w:rFonts w:cstheme="minorHAnsi"/>
        </w:rPr>
      </w:pPr>
      <w:r w:rsidRPr="00544E0E">
        <w:rPr>
          <w:rFonts w:cstheme="minorHAnsi"/>
          <w:lang w:val="en-US"/>
        </w:rPr>
        <w:t xml:space="preserve">The </w:t>
      </w:r>
      <w:r w:rsidR="00931228" w:rsidRPr="00544E0E">
        <w:rPr>
          <w:rFonts w:cstheme="minorHAnsi"/>
          <w:lang w:val="en-US"/>
        </w:rPr>
        <w:t>plan has</w:t>
      </w:r>
      <w:r w:rsidRPr="00544E0E">
        <w:rPr>
          <w:rStyle w:val="normaltextrun1"/>
          <w:rFonts w:cstheme="minorHAnsi"/>
        </w:rPr>
        <w:t xml:space="preserve"> four goals designed to deal with immediate issues.</w:t>
      </w:r>
      <w:r w:rsidR="00D0594B" w:rsidRPr="00544E0E">
        <w:rPr>
          <w:rStyle w:val="normaltextrun1"/>
          <w:rFonts w:cstheme="minorHAnsi"/>
        </w:rPr>
        <w:t xml:space="preserve"> The goals are:</w:t>
      </w:r>
    </w:p>
    <w:p w14:paraId="406E95E6" w14:textId="7D7C5BA6" w:rsidR="00D0594B" w:rsidRPr="00544E0E" w:rsidRDefault="00D0594B" w:rsidP="00D0594B">
      <w:pPr>
        <w:pStyle w:val="BodyText"/>
        <w:numPr>
          <w:ilvl w:val="0"/>
          <w:numId w:val="43"/>
        </w:numPr>
        <w:rPr>
          <w:rStyle w:val="normaltextrun1"/>
          <w:rFonts w:cstheme="minorHAnsi"/>
        </w:rPr>
      </w:pPr>
      <w:r w:rsidRPr="00544E0E">
        <w:rPr>
          <w:rStyle w:val="normaltextrun1"/>
          <w:rFonts w:cstheme="minorHAnsi"/>
        </w:rPr>
        <w:t>Stabilise the recycling sector</w:t>
      </w:r>
    </w:p>
    <w:p w14:paraId="26D4E505" w14:textId="43CC03BA" w:rsidR="00D0594B" w:rsidRPr="00544E0E" w:rsidRDefault="00D0594B" w:rsidP="00D0594B">
      <w:pPr>
        <w:pStyle w:val="BodyText"/>
        <w:numPr>
          <w:ilvl w:val="0"/>
          <w:numId w:val="43"/>
        </w:numPr>
        <w:rPr>
          <w:rStyle w:val="normaltextrun1"/>
          <w:rFonts w:cstheme="minorHAnsi"/>
        </w:rPr>
      </w:pPr>
      <w:r w:rsidRPr="00544E0E">
        <w:rPr>
          <w:rStyle w:val="normaltextrun1"/>
          <w:rFonts w:cstheme="minorHAnsi"/>
        </w:rPr>
        <w:t>Increase the quality of recycled materials</w:t>
      </w:r>
    </w:p>
    <w:p w14:paraId="04B7E1F2" w14:textId="4D2A144A" w:rsidR="00D0594B" w:rsidRPr="00544E0E" w:rsidRDefault="00D0594B" w:rsidP="00D0594B">
      <w:pPr>
        <w:pStyle w:val="BodyText"/>
        <w:numPr>
          <w:ilvl w:val="0"/>
          <w:numId w:val="43"/>
        </w:numPr>
        <w:rPr>
          <w:rStyle w:val="normaltextrun1"/>
          <w:rFonts w:cstheme="minorHAnsi"/>
        </w:rPr>
      </w:pPr>
      <w:r w:rsidRPr="00544E0E">
        <w:rPr>
          <w:rStyle w:val="normaltextrun1"/>
          <w:rFonts w:cstheme="minorHAnsi"/>
        </w:rPr>
        <w:t>Improve the productivity of the recycling sector</w:t>
      </w:r>
    </w:p>
    <w:p w14:paraId="210D0A6E" w14:textId="77777777" w:rsidR="00D0594B" w:rsidRDefault="00D0594B" w:rsidP="00D94469">
      <w:pPr>
        <w:pStyle w:val="BodyText"/>
        <w:numPr>
          <w:ilvl w:val="0"/>
          <w:numId w:val="43"/>
        </w:numPr>
        <w:rPr>
          <w:rStyle w:val="normaltextrun1"/>
          <w:rFonts w:cstheme="minorHAnsi"/>
        </w:rPr>
      </w:pPr>
      <w:r w:rsidRPr="00544E0E">
        <w:rPr>
          <w:rStyle w:val="normaltextrun1"/>
          <w:rFonts w:cstheme="minorHAnsi"/>
        </w:rPr>
        <w:t>Develop markets for recycled materials</w:t>
      </w:r>
    </w:p>
    <w:p w14:paraId="4CB40D40" w14:textId="77777777" w:rsidR="0059089F" w:rsidRPr="002A5861" w:rsidRDefault="0059089F" w:rsidP="0059089F">
      <w:pPr>
        <w:pStyle w:val="Heading2"/>
        <w:rPr>
          <w:rStyle w:val="eop"/>
          <w:rFonts w:asciiTheme="majorHAnsi" w:hAnsiTheme="majorHAnsi" w:cstheme="majorHAnsi"/>
          <w:szCs w:val="22"/>
          <w:lang w:val="en-US"/>
        </w:rPr>
      </w:pPr>
      <w:r w:rsidRPr="002A5861">
        <w:rPr>
          <w:rStyle w:val="eop"/>
          <w:rFonts w:asciiTheme="majorHAnsi" w:hAnsiTheme="majorHAnsi" w:cstheme="majorHAnsi"/>
          <w:szCs w:val="22"/>
          <w:lang w:val="en-US"/>
        </w:rPr>
        <w:t xml:space="preserve">Why </w:t>
      </w:r>
      <w:r>
        <w:rPr>
          <w:rStyle w:val="eop"/>
          <w:rFonts w:asciiTheme="majorHAnsi" w:hAnsiTheme="majorHAnsi" w:cstheme="majorHAnsi"/>
          <w:szCs w:val="22"/>
          <w:lang w:val="en-US"/>
        </w:rPr>
        <w:t>do we need a strategic plan</w:t>
      </w:r>
      <w:r w:rsidRPr="002A5861">
        <w:rPr>
          <w:rStyle w:val="eop"/>
          <w:rFonts w:asciiTheme="majorHAnsi" w:hAnsiTheme="majorHAnsi" w:cstheme="majorHAnsi"/>
          <w:szCs w:val="22"/>
          <w:lang w:val="en-US"/>
        </w:rPr>
        <w:t>?</w:t>
      </w:r>
    </w:p>
    <w:p w14:paraId="41AE336A" w14:textId="39E86924" w:rsidR="0059089F" w:rsidRPr="00544E0E" w:rsidRDefault="0059089F" w:rsidP="0059089F">
      <w:pPr>
        <w:pStyle w:val="ListBullet"/>
        <w:numPr>
          <w:ilvl w:val="0"/>
          <w:numId w:val="0"/>
        </w:numPr>
        <w:rPr>
          <w:rStyle w:val="normaltextrun1"/>
          <w:rFonts w:cstheme="minorHAnsi"/>
        </w:rPr>
      </w:pPr>
      <w:r w:rsidRPr="00544E0E">
        <w:rPr>
          <w:rStyle w:val="normaltextrun1"/>
          <w:rFonts w:cstheme="minorHAnsi"/>
        </w:rPr>
        <w:t>Victorians are committed recyclers and our efforts, particularly through kerbside recycling, make a real difference to our environment.</w:t>
      </w:r>
    </w:p>
    <w:p w14:paraId="144F8A26" w14:textId="77777777" w:rsidR="0059089F" w:rsidRPr="00544E0E" w:rsidRDefault="0059089F" w:rsidP="0059089F">
      <w:pPr>
        <w:pStyle w:val="paragraph"/>
        <w:spacing w:before="60" w:after="120" w:line="240" w:lineRule="atLeast"/>
        <w:textAlignment w:val="baseline"/>
        <w:rPr>
          <w:rFonts w:asciiTheme="minorHAnsi" w:hAnsiTheme="minorHAnsi" w:cstheme="minorHAnsi"/>
          <w:color w:val="363534" w:themeColor="text1"/>
          <w:sz w:val="20"/>
          <w:szCs w:val="20"/>
          <w:lang w:val="en-US"/>
        </w:rPr>
      </w:pPr>
      <w:r w:rsidRPr="00544E0E">
        <w:rPr>
          <w:rFonts w:asciiTheme="minorHAnsi" w:hAnsiTheme="minorHAnsi" w:cstheme="minorHAnsi"/>
          <w:color w:val="363534" w:themeColor="text1"/>
          <w:sz w:val="20"/>
          <w:szCs w:val="20"/>
          <w:lang w:val="en-US"/>
        </w:rPr>
        <w:t>The waste and resource recovery industry is also important to the Victorian economy. It has an annual turnover of $4 billion, provides 12,000 full-time equivalent jobs and involves more than 590 businesses.</w:t>
      </w:r>
    </w:p>
    <w:p w14:paraId="5B5F0670" w14:textId="77777777" w:rsidR="00AF0344" w:rsidRPr="000D5AF9" w:rsidRDefault="00AF0344" w:rsidP="00AF0344">
      <w:pPr>
        <w:pStyle w:val="Heading2"/>
        <w:rPr>
          <w:rStyle w:val="eop"/>
        </w:rPr>
      </w:pPr>
      <w:r w:rsidRPr="000D5AF9">
        <w:rPr>
          <w:rStyle w:val="eop"/>
        </w:rPr>
        <w:lastRenderedPageBreak/>
        <w:t xml:space="preserve">What </w:t>
      </w:r>
      <w:r>
        <w:rPr>
          <w:rStyle w:val="eop"/>
        </w:rPr>
        <w:t>does the plan mean for households</w:t>
      </w:r>
      <w:r w:rsidRPr="000D5AF9">
        <w:rPr>
          <w:rStyle w:val="eop"/>
        </w:rPr>
        <w:t>?</w:t>
      </w:r>
    </w:p>
    <w:p w14:paraId="6786DCF6" w14:textId="42108B12" w:rsidR="00AF0344" w:rsidRPr="00544E0E" w:rsidRDefault="00AF0344" w:rsidP="00AF0344">
      <w:pPr>
        <w:pStyle w:val="ListBullet"/>
        <w:numPr>
          <w:ilvl w:val="0"/>
          <w:numId w:val="0"/>
        </w:numPr>
      </w:pPr>
      <w:r w:rsidRPr="00544E0E">
        <w:t>The plan will help minimise costs to Victorian households in the long term, and ensure the ongoing viability of kerbside recycling collection services.</w:t>
      </w:r>
    </w:p>
    <w:p w14:paraId="02D2B8F2" w14:textId="0217E7F0" w:rsidR="0059089F" w:rsidRPr="00544E0E" w:rsidRDefault="0059089F" w:rsidP="007A6132">
      <w:pPr>
        <w:pStyle w:val="ListBullet"/>
        <w:numPr>
          <w:ilvl w:val="0"/>
          <w:numId w:val="0"/>
        </w:numPr>
      </w:pPr>
      <w:r w:rsidRPr="00544E0E">
        <w:t>The government will also deliver an education program to help the community understand what can and can’t be recycled, to help reduce the contamination of kerbside recycling.</w:t>
      </w:r>
    </w:p>
    <w:p w14:paraId="1993EF4C" w14:textId="2B21D2A8" w:rsidR="00D0594B" w:rsidRPr="00544E0E" w:rsidRDefault="0059089F" w:rsidP="007A6132">
      <w:pPr>
        <w:pStyle w:val="ListBullet"/>
        <w:numPr>
          <w:ilvl w:val="0"/>
          <w:numId w:val="0"/>
        </w:numPr>
      </w:pPr>
      <w:r w:rsidRPr="00544E0E">
        <w:t>Better recycling habits could reduce the amount of contaminated recycling going to landfill by about 40,000 tonnes every year</w:t>
      </w:r>
      <w:r w:rsidR="0025424C">
        <w:t xml:space="preserve"> – improving environmental outcomes and reducing costs</w:t>
      </w:r>
      <w:r w:rsidRPr="00544E0E">
        <w:t>.</w:t>
      </w:r>
    </w:p>
    <w:p w14:paraId="1D4813C3" w14:textId="7003FC11" w:rsidR="0059089F" w:rsidRPr="0059089F" w:rsidRDefault="0059089F" w:rsidP="007A6132">
      <w:pPr>
        <w:pStyle w:val="ListBullet"/>
        <w:numPr>
          <w:ilvl w:val="0"/>
          <w:numId w:val="0"/>
        </w:numPr>
        <w:rPr>
          <w:rStyle w:val="eop"/>
          <w:b/>
          <w:bCs/>
          <w:iCs/>
          <w:color w:val="00B2A9" w:themeColor="text2"/>
          <w:kern w:val="20"/>
          <w:sz w:val="22"/>
          <w:szCs w:val="28"/>
        </w:rPr>
      </w:pPr>
      <w:r w:rsidRPr="0059089F">
        <w:rPr>
          <w:rStyle w:val="eop"/>
          <w:b/>
          <w:bCs/>
          <w:iCs/>
          <w:color w:val="00B2A9" w:themeColor="text2"/>
          <w:kern w:val="20"/>
          <w:sz w:val="22"/>
          <w:szCs w:val="28"/>
        </w:rPr>
        <w:t>Resource Recovery Infrastructure Fund</w:t>
      </w:r>
    </w:p>
    <w:p w14:paraId="4F56C740" w14:textId="368F7D7E" w:rsidR="0059089F" w:rsidRPr="00544E0E" w:rsidRDefault="00531DDA" w:rsidP="007A6132">
      <w:pPr>
        <w:pStyle w:val="ListBullet"/>
        <w:numPr>
          <w:ilvl w:val="0"/>
          <w:numId w:val="0"/>
        </w:numPr>
      </w:pPr>
      <w:r w:rsidRPr="00544E0E">
        <w:t>The</w:t>
      </w:r>
      <w:r w:rsidR="006F4E49" w:rsidRPr="00544E0E">
        <w:t xml:space="preserve"> $21 million</w:t>
      </w:r>
      <w:r w:rsidRPr="00544E0E">
        <w:t xml:space="preserve"> </w:t>
      </w:r>
      <w:hyperlink r:id="rId16" w:history="1">
        <w:r w:rsidRPr="00544E0E">
          <w:rPr>
            <w:rStyle w:val="Hyperlink"/>
            <w:color w:val="363534" w:themeColor="text1"/>
          </w:rPr>
          <w:t>Resource Recovery Infrastructure Fund</w:t>
        </w:r>
      </w:hyperlink>
      <w:r w:rsidRPr="00544E0E">
        <w:t xml:space="preserve"> supports the development of infrastructure to improve the collection and processing of recycled materials</w:t>
      </w:r>
      <w:r w:rsidR="00615839" w:rsidRPr="00544E0E">
        <w:t>. As of July 2018, 27 projects have been funded. These projects will divert at least 500,000 tonnes of material from landfill every year.</w:t>
      </w:r>
    </w:p>
    <w:p w14:paraId="54FA7F0D" w14:textId="1B16A228" w:rsidR="00DD17AB" w:rsidRPr="00544E0E" w:rsidRDefault="009B0830" w:rsidP="00C511FB">
      <w:pPr>
        <w:pStyle w:val="ListBullet"/>
        <w:numPr>
          <w:ilvl w:val="0"/>
          <w:numId w:val="0"/>
        </w:numPr>
      </w:pPr>
      <w:bookmarkStart w:id="1" w:name="_Hlk518397196"/>
      <w:r w:rsidRPr="00544E0E">
        <w:t xml:space="preserve">In June 2018, </w:t>
      </w:r>
      <w:r w:rsidR="00C511FB" w:rsidRPr="00544E0E">
        <w:t xml:space="preserve">Integrated Recycling was awarded </w:t>
      </w:r>
      <w:r w:rsidRPr="00544E0E">
        <w:t xml:space="preserve">a $130,000 grant from the fund to </w:t>
      </w:r>
      <w:r w:rsidR="00C511FB" w:rsidRPr="00544E0E">
        <w:t>upgrade its Mildura plastics reprocessing facility</w:t>
      </w:r>
      <w:r w:rsidR="00DD17AB" w:rsidRPr="00544E0E">
        <w:t>. This funding wil</w:t>
      </w:r>
      <w:r w:rsidR="004E4EF6" w:rsidRPr="00544E0E">
        <w:t xml:space="preserve">l help increase production of </w:t>
      </w:r>
      <w:proofErr w:type="spellStart"/>
      <w:r w:rsidR="004E4EF6" w:rsidRPr="00544E0E">
        <w:t>Duratrack</w:t>
      </w:r>
      <w:proofErr w:type="spellEnd"/>
      <w:r w:rsidR="00DD17AB" w:rsidRPr="00544E0E">
        <w:t xml:space="preserve">, a </w:t>
      </w:r>
      <w:r w:rsidR="00C511FB" w:rsidRPr="00544E0E">
        <w:t xml:space="preserve">timber </w:t>
      </w:r>
      <w:r w:rsidR="00DD17AB" w:rsidRPr="00544E0E">
        <w:t>replacement product</w:t>
      </w:r>
      <w:r w:rsidR="00C511FB" w:rsidRPr="00544E0E">
        <w:t xml:space="preserve"> that </w:t>
      </w:r>
      <w:r w:rsidR="00DD17AB" w:rsidRPr="00544E0E">
        <w:t>is made from almost 100% recycled materials, including plastics and polystyrene.</w:t>
      </w:r>
    </w:p>
    <w:p w14:paraId="4ABA164D" w14:textId="2815223D" w:rsidR="00DD17AB" w:rsidRPr="00544E0E" w:rsidRDefault="00DD17AB" w:rsidP="007A6132">
      <w:pPr>
        <w:pStyle w:val="ListBullet"/>
        <w:numPr>
          <w:ilvl w:val="0"/>
          <w:numId w:val="0"/>
        </w:numPr>
      </w:pPr>
      <w:r w:rsidRPr="00544E0E">
        <w:t xml:space="preserve">Every kilometre of </w:t>
      </w:r>
      <w:proofErr w:type="spellStart"/>
      <w:r w:rsidR="004E4EF6" w:rsidRPr="00544E0E">
        <w:t>Duratrack</w:t>
      </w:r>
      <w:proofErr w:type="spellEnd"/>
      <w:r w:rsidR="004E4EF6" w:rsidRPr="00544E0E">
        <w:t xml:space="preserve"> </w:t>
      </w:r>
      <w:r w:rsidRPr="00544E0E">
        <w:t xml:space="preserve">sleepers contains about 54 tonnes </w:t>
      </w:r>
      <w:r w:rsidR="00681634" w:rsidRPr="00544E0E">
        <w:t>of</w:t>
      </w:r>
      <w:r w:rsidRPr="00544E0E">
        <w:t xml:space="preserve"> recycled plastic and 10 tonnes of recycled polystyrene.</w:t>
      </w:r>
    </w:p>
    <w:bookmarkEnd w:id="1"/>
    <w:p w14:paraId="7D0D5F94" w14:textId="77777777" w:rsidR="00DB41CE" w:rsidRPr="0059089F" w:rsidRDefault="00DB41CE" w:rsidP="00DB41CE">
      <w:pPr>
        <w:pStyle w:val="ListBullet"/>
        <w:numPr>
          <w:ilvl w:val="0"/>
          <w:numId w:val="0"/>
        </w:numPr>
        <w:rPr>
          <w:rStyle w:val="eop"/>
          <w:b/>
          <w:bCs/>
          <w:iCs/>
          <w:color w:val="00B2A9" w:themeColor="text2"/>
          <w:kern w:val="20"/>
          <w:sz w:val="22"/>
          <w:szCs w:val="28"/>
        </w:rPr>
      </w:pPr>
      <w:r>
        <w:rPr>
          <w:rStyle w:val="eop"/>
          <w:b/>
          <w:bCs/>
          <w:iCs/>
          <w:color w:val="00B2A9" w:themeColor="text2"/>
          <w:kern w:val="20"/>
          <w:sz w:val="22"/>
          <w:szCs w:val="28"/>
        </w:rPr>
        <w:t>Resource Recovery Market Development Fund</w:t>
      </w:r>
    </w:p>
    <w:p w14:paraId="0518A595" w14:textId="2CCA9796" w:rsidR="00DB41CE" w:rsidRPr="00544E0E" w:rsidRDefault="00DB41CE" w:rsidP="00DB41CE">
      <w:pPr>
        <w:pStyle w:val="ListBullet"/>
        <w:numPr>
          <w:ilvl w:val="0"/>
          <w:numId w:val="0"/>
        </w:numPr>
      </w:pPr>
      <w:r w:rsidRPr="00544E0E">
        <w:t xml:space="preserve">The $4.5 million </w:t>
      </w:r>
      <w:hyperlink r:id="rId17" w:history="1">
        <w:r w:rsidRPr="00544E0E">
          <w:rPr>
            <w:rStyle w:val="Hyperlink"/>
            <w:color w:val="363534" w:themeColor="text1"/>
          </w:rPr>
          <w:t>Resource Recovery Market Development Fund</w:t>
        </w:r>
      </w:hyperlink>
      <w:r w:rsidRPr="00544E0E">
        <w:t xml:space="preserve"> is designed to help create new </w:t>
      </w:r>
      <w:r w:rsidR="0025424C">
        <w:t xml:space="preserve">and expanded </w:t>
      </w:r>
      <w:r w:rsidRPr="00544E0E">
        <w:t>markets for Victoria’s recyclable materials.</w:t>
      </w:r>
    </w:p>
    <w:p w14:paraId="1D94FF80" w14:textId="7C2203CE" w:rsidR="00DB41CE" w:rsidRPr="00544E0E" w:rsidRDefault="00DB41CE" w:rsidP="00DB41CE">
      <w:pPr>
        <w:pStyle w:val="ListBullet"/>
        <w:numPr>
          <w:ilvl w:val="0"/>
          <w:numId w:val="0"/>
        </w:numPr>
      </w:pPr>
      <w:r w:rsidRPr="00544E0E">
        <w:t>The fund was launched in May 2018, with the allocation of a $67,000 grant to help trial the use of asphalt made with recycled plastic bags, printer cartridges and glass in road surfacing.</w:t>
      </w:r>
    </w:p>
    <w:p w14:paraId="781A9814" w14:textId="4AD37299" w:rsidR="00DB41CE" w:rsidRPr="00544E0E" w:rsidRDefault="00DB41CE" w:rsidP="00DB41CE">
      <w:pPr>
        <w:pStyle w:val="ListBullet"/>
        <w:numPr>
          <w:ilvl w:val="0"/>
          <w:numId w:val="0"/>
        </w:numPr>
      </w:pPr>
      <w:r w:rsidRPr="00544E0E">
        <w:t>Every kilometre of road surfaced with modified asphalt will use the equivalent of:</w:t>
      </w:r>
    </w:p>
    <w:p w14:paraId="2F493B84" w14:textId="77777777" w:rsidR="00DB41CE" w:rsidRPr="00544E0E" w:rsidRDefault="00DB41CE" w:rsidP="00DB41CE">
      <w:pPr>
        <w:pStyle w:val="BodyText"/>
        <w:numPr>
          <w:ilvl w:val="0"/>
          <w:numId w:val="43"/>
        </w:numPr>
      </w:pPr>
      <w:r w:rsidRPr="00544E0E">
        <w:t>530,000 plastic bags</w:t>
      </w:r>
    </w:p>
    <w:p w14:paraId="277D015C" w14:textId="14867883" w:rsidR="00DB41CE" w:rsidRPr="00544E0E" w:rsidRDefault="00DB41CE" w:rsidP="00DB41CE">
      <w:pPr>
        <w:pStyle w:val="BodyText"/>
        <w:numPr>
          <w:ilvl w:val="0"/>
          <w:numId w:val="43"/>
        </w:numPr>
      </w:pPr>
      <w:r w:rsidRPr="00544E0E">
        <w:t>170</w:t>
      </w:r>
      <w:r w:rsidR="00BA00FE" w:rsidRPr="00544E0E">
        <w:t>,</w:t>
      </w:r>
      <w:r w:rsidRPr="00544E0E">
        <w:t>000 glass bottles</w:t>
      </w:r>
    </w:p>
    <w:p w14:paraId="01A9E810" w14:textId="77777777" w:rsidR="00DB41CE" w:rsidRPr="00544E0E" w:rsidRDefault="00DB41CE" w:rsidP="00DB41CE">
      <w:pPr>
        <w:pStyle w:val="BodyText"/>
        <w:numPr>
          <w:ilvl w:val="0"/>
          <w:numId w:val="43"/>
        </w:numPr>
      </w:pPr>
      <w:r w:rsidRPr="00544E0E">
        <w:t>Toner from 12,500 printer cartridges</w:t>
      </w:r>
    </w:p>
    <w:p w14:paraId="6E3865C8" w14:textId="77777777" w:rsidR="00DB41CE" w:rsidRPr="00544E0E" w:rsidRDefault="00DB41CE" w:rsidP="00DB41CE">
      <w:pPr>
        <w:pStyle w:val="BodyText"/>
        <w:numPr>
          <w:ilvl w:val="0"/>
          <w:numId w:val="43"/>
        </w:numPr>
      </w:pPr>
      <w:r w:rsidRPr="00544E0E">
        <w:t>130 tonnes of re-used asphalt.</w:t>
      </w:r>
    </w:p>
    <w:p w14:paraId="5C4223C1" w14:textId="002F46CD" w:rsidR="00531DDA" w:rsidRPr="0059089F" w:rsidRDefault="00531DDA" w:rsidP="00531DDA">
      <w:pPr>
        <w:pStyle w:val="ListBullet"/>
        <w:numPr>
          <w:ilvl w:val="0"/>
          <w:numId w:val="0"/>
        </w:numPr>
        <w:rPr>
          <w:rStyle w:val="eop"/>
          <w:b/>
          <w:bCs/>
          <w:iCs/>
          <w:color w:val="00B2A9" w:themeColor="text2"/>
          <w:kern w:val="20"/>
          <w:sz w:val="22"/>
          <w:szCs w:val="28"/>
        </w:rPr>
      </w:pPr>
      <w:r w:rsidRPr="0059089F">
        <w:rPr>
          <w:rStyle w:val="eop"/>
          <w:b/>
          <w:bCs/>
          <w:iCs/>
          <w:color w:val="00B2A9" w:themeColor="text2"/>
          <w:kern w:val="20"/>
          <w:sz w:val="22"/>
          <w:szCs w:val="28"/>
        </w:rPr>
        <w:t>C</w:t>
      </w:r>
      <w:r w:rsidR="00DF6381">
        <w:rPr>
          <w:rStyle w:val="eop"/>
          <w:b/>
          <w:bCs/>
          <w:iCs/>
          <w:color w:val="00B2A9" w:themeColor="text2"/>
          <w:kern w:val="20"/>
          <w:sz w:val="22"/>
          <w:szCs w:val="28"/>
        </w:rPr>
        <w:t>ircular economy p</w:t>
      </w:r>
      <w:r w:rsidRPr="0059089F">
        <w:rPr>
          <w:rStyle w:val="eop"/>
          <w:b/>
          <w:bCs/>
          <w:iCs/>
          <w:color w:val="00B2A9" w:themeColor="text2"/>
          <w:kern w:val="20"/>
          <w:sz w:val="22"/>
          <w:szCs w:val="28"/>
        </w:rPr>
        <w:t>olicy</w:t>
      </w:r>
    </w:p>
    <w:p w14:paraId="0B02AF13" w14:textId="4C08312B" w:rsidR="00AF0344" w:rsidRPr="00544E0E" w:rsidRDefault="00DF6381" w:rsidP="007A6132">
      <w:pPr>
        <w:pStyle w:val="ListBullet"/>
        <w:numPr>
          <w:ilvl w:val="0"/>
          <w:numId w:val="0"/>
        </w:numPr>
      </w:pPr>
      <w:r w:rsidRPr="00544E0E">
        <w:t>One of the key actions in the plan will see the government develop a whole-of-government circular economy policy by 2020.</w:t>
      </w:r>
    </w:p>
    <w:p w14:paraId="031EF966" w14:textId="5CC0156F" w:rsidR="00CF7F14" w:rsidRPr="00544E0E" w:rsidRDefault="00DF6381" w:rsidP="007A6132">
      <w:pPr>
        <w:pStyle w:val="ListBullet"/>
        <w:numPr>
          <w:ilvl w:val="0"/>
          <w:numId w:val="0"/>
        </w:numPr>
      </w:pPr>
      <w:r w:rsidRPr="00544E0E">
        <w:t xml:space="preserve">The circular economy policy will build on the government’s existing waste and resource recovery initiatives, and help </w:t>
      </w:r>
      <w:r w:rsidR="0025424C">
        <w:t xml:space="preserve">minimise waste and </w:t>
      </w:r>
      <w:r w:rsidRPr="00544E0E">
        <w:t>maximise recovery and re-use of materials.</w:t>
      </w:r>
    </w:p>
    <w:p w14:paraId="4C4C3F21" w14:textId="77777777" w:rsidR="00531DDA" w:rsidRPr="000D5AF9" w:rsidRDefault="00531DDA" w:rsidP="00531DDA">
      <w:pPr>
        <w:pStyle w:val="Heading2"/>
        <w:rPr>
          <w:rStyle w:val="eop"/>
        </w:rPr>
      </w:pPr>
      <w:r>
        <w:rPr>
          <w:rStyle w:val="eop"/>
        </w:rPr>
        <w:t>More information</w:t>
      </w:r>
    </w:p>
    <w:p w14:paraId="241EBE44" w14:textId="702BC964" w:rsidR="00531DDA" w:rsidRPr="00544E0E" w:rsidRDefault="00531DDA" w:rsidP="00531DDA">
      <w:pPr>
        <w:pStyle w:val="ListBullet"/>
        <w:numPr>
          <w:ilvl w:val="0"/>
          <w:numId w:val="0"/>
        </w:numPr>
        <w:rPr>
          <w:rStyle w:val="normaltextrun1"/>
          <w:rFonts w:cstheme="minorHAnsi"/>
        </w:rPr>
      </w:pPr>
      <w:r w:rsidRPr="00544E0E">
        <w:rPr>
          <w:rStyle w:val="normaltextrun1"/>
          <w:rFonts w:cstheme="minorHAnsi"/>
        </w:rPr>
        <w:t xml:space="preserve">Visit </w:t>
      </w:r>
      <w:hyperlink r:id="rId18" w:history="1">
        <w:r w:rsidRPr="00544E0E">
          <w:rPr>
            <w:rStyle w:val="Hyperlink"/>
            <w:rFonts w:cstheme="minorHAnsi"/>
            <w:color w:val="363534" w:themeColor="text1"/>
          </w:rPr>
          <w:t>environment.vic.gov.au/sustainability/victorians-urged-to-keep-recycling</w:t>
        </w:r>
      </w:hyperlink>
      <w:r w:rsidRPr="00544E0E">
        <w:rPr>
          <w:rStyle w:val="normaltextrun1"/>
          <w:rFonts w:cstheme="minorHAnsi"/>
        </w:rPr>
        <w:t xml:space="preserve"> for more information, or contact wastepolicy@delwp.vic.gov.au.</w:t>
      </w:r>
    </w:p>
    <w:tbl>
      <w:tblPr>
        <w:tblStyle w:val="HighlightTable"/>
        <w:tblW w:w="5000" w:type="pct"/>
        <w:tblLook w:val="0600" w:firstRow="0" w:lastRow="0" w:firstColumn="0" w:lastColumn="0" w:noHBand="1" w:noVBand="1"/>
        <w:tblCaption w:val="Hightlight Text"/>
      </w:tblPr>
      <w:tblGrid>
        <w:gridCol w:w="4960"/>
      </w:tblGrid>
      <w:tr w:rsidR="00CF7F14" w14:paraId="0AFCE82F" w14:textId="77777777" w:rsidTr="00CF7F14">
        <w:tc>
          <w:tcPr>
            <w:tcW w:w="5000" w:type="pct"/>
          </w:tcPr>
          <w:p w14:paraId="338B8869" w14:textId="7DA2BB50" w:rsidR="00CF7F14" w:rsidRDefault="00CF7F14" w:rsidP="00CF7F14">
            <w:pPr>
              <w:pStyle w:val="HighlightBoxText"/>
            </w:pPr>
            <w:r>
              <w:t>Did you know that recycling one plastic bottle saves enough energy to power a computer for 25 minutes?</w:t>
            </w:r>
          </w:p>
        </w:tc>
      </w:tr>
    </w:tbl>
    <w:p w14:paraId="34C6905F" w14:textId="77777777" w:rsidR="00F46641" w:rsidRDefault="00F46641" w:rsidP="007A6132">
      <w:pPr>
        <w:pStyle w:val="ListBullet"/>
        <w:numPr>
          <w:ilvl w:val="0"/>
          <w:numId w:val="0"/>
        </w:numPr>
        <w:rPr>
          <w:rStyle w:val="normaltextrun1"/>
          <w:rFonts w:cstheme="minorHAnsi"/>
          <w:color w:val="auto"/>
        </w:rPr>
      </w:pPr>
    </w:p>
    <w:p w14:paraId="5A337D05" w14:textId="77777777" w:rsidR="007A6132" w:rsidRDefault="007A6132" w:rsidP="00C36FC1">
      <w:pPr>
        <w:pStyle w:val="ListBullet"/>
        <w:numPr>
          <w:ilvl w:val="0"/>
          <w:numId w:val="0"/>
        </w:numPr>
        <w:rPr>
          <w:rStyle w:val="normaltextrun1"/>
          <w:rFonts w:cstheme="minorHAnsi"/>
          <w:color w:val="auto"/>
        </w:rPr>
        <w:sectPr w:rsidR="007A6132" w:rsidSect="00D70A27">
          <w:type w:val="continuous"/>
          <w:pgSz w:w="11907" w:h="16840" w:code="9"/>
          <w:pgMar w:top="2211" w:right="851" w:bottom="1758" w:left="851" w:header="284" w:footer="284" w:gutter="0"/>
          <w:cols w:num="2" w:space="284"/>
          <w:docGrid w:linePitch="360"/>
        </w:sectPr>
      </w:pPr>
    </w:p>
    <w:p w14:paraId="37C6B0A4" w14:textId="18D9C267" w:rsidR="00D70A27" w:rsidRDefault="00D70A27" w:rsidP="007A6132">
      <w:pPr>
        <w:pStyle w:val="BodyText"/>
        <w:jc w:val="cente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254A01" w14:paraId="041393F8" w14:textId="77777777" w:rsidTr="00D70A27">
        <w:trPr>
          <w:trHeight w:val="2608"/>
        </w:trPr>
        <w:tc>
          <w:tcPr>
            <w:tcW w:w="5216" w:type="dxa"/>
            <w:shd w:val="clear" w:color="auto" w:fill="auto"/>
          </w:tcPr>
          <w:p w14:paraId="5C73576C" w14:textId="19BAE2C6" w:rsidR="00254A01" w:rsidRDefault="00254A01" w:rsidP="00AC028D">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C76AEB">
              <w:rPr>
                <w:noProof/>
              </w:rPr>
              <w:t>2019</w:t>
            </w:r>
            <w:r>
              <w:fldChar w:fldCharType="end"/>
            </w:r>
          </w:p>
          <w:p w14:paraId="4FEDADE3" w14:textId="77777777" w:rsidR="00254A01" w:rsidRDefault="00254A01" w:rsidP="00AC028D">
            <w:pPr>
              <w:pStyle w:val="SmallBodyText"/>
            </w:pPr>
            <w:r>
              <w:rPr>
                <w:noProof/>
              </w:rPr>
              <w:drawing>
                <wp:anchor distT="0" distB="0" distL="114300" distR="36195" simplePos="0" relativeHeight="251655680" behindDoc="0" locked="1" layoutInCell="1" allowOverlap="1" wp14:anchorId="6C822A97" wp14:editId="58A8C83B">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9">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40C19678" w14:textId="39D920AA" w:rsidR="00254A01" w:rsidRPr="00DF0741" w:rsidRDefault="00254A01" w:rsidP="00AC028D">
            <w:pPr>
              <w:pStyle w:val="SmallBodyText"/>
              <w:rPr>
                <w:b/>
              </w:rPr>
            </w:pPr>
            <w:r w:rsidRPr="00DF0741">
              <w:rPr>
                <w:b/>
              </w:rPr>
              <w:t xml:space="preserve">ISBN </w:t>
            </w:r>
            <w:r w:rsidR="00DF0741" w:rsidRPr="00DF0741">
              <w:rPr>
                <w:b/>
              </w:rPr>
              <w:t>978-1-76077-121-8 (pdf/online/MS word)</w:t>
            </w:r>
          </w:p>
          <w:p w14:paraId="5DB65288" w14:textId="77777777" w:rsidR="00254A01" w:rsidRPr="008F559C" w:rsidRDefault="00254A01" w:rsidP="00AC028D">
            <w:pPr>
              <w:pStyle w:val="SmallHeading"/>
            </w:pPr>
            <w:r w:rsidRPr="00C255C2">
              <w:t>Disclaimer</w:t>
            </w:r>
          </w:p>
          <w:p w14:paraId="36891C8D" w14:textId="77777777" w:rsidR="00254A01" w:rsidRDefault="00254A01" w:rsidP="00AC028D">
            <w:pPr>
              <w:pStyle w:val="SmallBodyText"/>
            </w:pPr>
            <w:r w:rsidRPr="00405DE3">
              <w:t xml:space="preserve">This publication may be of assistance to </w:t>
            </w:r>
            <w:proofErr w:type="gramStart"/>
            <w:r w:rsidRPr="00405DE3">
              <w:t>you</w:t>
            </w:r>
            <w:proofErr w:type="gramEnd"/>
            <w:r w:rsidRPr="00405DE3">
              <w:t xml:space="preserve">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45190B57" w14:textId="77777777" w:rsidR="00254A01" w:rsidRPr="00E97294" w:rsidRDefault="00254A01" w:rsidP="00AC028D">
            <w:pPr>
              <w:pStyle w:val="xAccessibilityHeading"/>
            </w:pPr>
            <w:bookmarkStart w:id="3" w:name="_Accessibility"/>
            <w:bookmarkEnd w:id="3"/>
            <w:r w:rsidRPr="00E97294">
              <w:t>Accessibility</w:t>
            </w:r>
          </w:p>
          <w:p w14:paraId="6CD4D255" w14:textId="43960966" w:rsidR="00254A01" w:rsidRDefault="00254A01" w:rsidP="00AC028D">
            <w:pPr>
              <w:pStyle w:val="xAccessibilityText"/>
            </w:pPr>
            <w:r>
              <w:t>If you would like to receive this publication in an alternative format, please telephone the DELWP Customer Service Centre on 136186, email</w:t>
            </w:r>
            <w:r w:rsidR="00DF0741">
              <w:t xml:space="preserve"> </w:t>
            </w:r>
            <w:hyperlink r:id="rId20" w:history="1">
              <w:r w:rsidRPr="003C5C56">
                <w:t>customer.service@delwp.vic.gov.au</w:t>
              </w:r>
            </w:hyperlink>
            <w:r>
              <w:t xml:space="preserve">, or via the National Relay Service on 133 677 </w:t>
            </w:r>
            <w:hyperlink r:id="rId21" w:history="1">
              <w:r w:rsidRPr="00AE3298">
                <w:t>www.relayservice.com.au</w:t>
              </w:r>
            </w:hyperlink>
            <w:r>
              <w:t>. This</w:t>
            </w:r>
            <w:r w:rsidR="00DF0741">
              <w:t xml:space="preserve"> </w:t>
            </w:r>
            <w:r>
              <w:t xml:space="preserve">document is also available on the internet at </w:t>
            </w:r>
            <w:hyperlink r:id="rId22" w:history="1">
              <w:r w:rsidRPr="00AE3298">
                <w:t>www.delwp.vic.gov.au</w:t>
              </w:r>
            </w:hyperlink>
            <w:r>
              <w:t xml:space="preserve">. </w:t>
            </w:r>
          </w:p>
          <w:p w14:paraId="3B95FCE4" w14:textId="77777777" w:rsidR="00254A01" w:rsidRDefault="00254A01" w:rsidP="00AC028D">
            <w:pPr>
              <w:pStyle w:val="SmallBodyText"/>
            </w:pPr>
          </w:p>
        </w:tc>
      </w:tr>
    </w:tbl>
    <w:p w14:paraId="7E203C19" w14:textId="60FD6B26" w:rsidR="006E1C8D" w:rsidRPr="00A1613D" w:rsidRDefault="006E1C8D" w:rsidP="00F46641">
      <w:pPr>
        <w:pStyle w:val="BodyText"/>
        <w:rPr>
          <w:b/>
          <w:sz w:val="16"/>
          <w:szCs w:val="16"/>
        </w:rPr>
      </w:pPr>
    </w:p>
    <w:sectPr w:rsidR="006E1C8D" w:rsidRPr="00A1613D" w:rsidSect="00D70A27">
      <w:type w:val="continuous"/>
      <w:pgSz w:w="11907" w:h="16840" w:code="9"/>
      <w:pgMar w:top="2211" w:right="851" w:bottom="1758"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ED370" w14:textId="77777777" w:rsidR="00D70A27" w:rsidRDefault="00D70A27">
      <w:r>
        <w:separator/>
      </w:r>
    </w:p>
    <w:p w14:paraId="48122902" w14:textId="77777777" w:rsidR="00D70A27" w:rsidRDefault="00D70A27"/>
    <w:p w14:paraId="7BBC09D7" w14:textId="77777777" w:rsidR="00D70A27" w:rsidRDefault="00D70A27"/>
  </w:endnote>
  <w:endnote w:type="continuationSeparator" w:id="0">
    <w:p w14:paraId="6096F773" w14:textId="77777777" w:rsidR="00D70A27" w:rsidRDefault="00D70A27">
      <w:r>
        <w:continuationSeparator/>
      </w:r>
    </w:p>
    <w:p w14:paraId="1A9FD21E" w14:textId="77777777" w:rsidR="00D70A27" w:rsidRDefault="00D70A27"/>
    <w:p w14:paraId="004C8C7D" w14:textId="77777777" w:rsidR="00D70A27" w:rsidRDefault="00D70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13543" w14:textId="77777777" w:rsidR="00E962AA" w:rsidRPr="00B5221E" w:rsidRDefault="00E962AA" w:rsidP="00E97294">
    <w:pPr>
      <w:pStyle w:val="FooterEven"/>
    </w:pPr>
    <w:r w:rsidRPr="00D55628">
      <w:rPr>
        <w:noProof/>
      </w:rPr>
      <mc:AlternateContent>
        <mc:Choice Requires="wps">
          <w:drawing>
            <wp:anchor distT="0" distB="0" distL="114300" distR="114300" simplePos="0" relativeHeight="251650560" behindDoc="1" locked="1" layoutInCell="1" allowOverlap="1" wp14:anchorId="63B89661" wp14:editId="616C381B">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0473" w14:textId="7E20FCF1"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89661" id="_x0000_t202" coordsize="21600,21600" o:spt="202" path="m,l,21600r21600,l21600,xe">
              <v:stroke joinstyle="miter"/>
              <v:path gradientshapeok="t" o:connecttype="rect"/>
            </v:shapetype>
            <v:shape id="Text Box 224" o:spid="_x0000_s1026" type="#_x0000_t202" alt="Title: Background Watermark Image" style="position:absolute;margin-left:0;margin-top:0;width:595.3pt;height:141.45pt;z-index:-2516659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CHbZ5S0AIAAN8FAAAOAAAAAAAAAAAAAAAAAC4CAABkcnMvZTJvRG9jLnht&#10;bFBLAQItABQABgAIAAAAIQA0xUTO2wAAAAYBAAAPAAAAAAAAAAAAAAAAACoFAABkcnMvZG93bnJl&#10;di54bWxQSwUGAAAAAAQABADzAAAAMgYAAAAA&#10;" filled="f" stroked="f">
              <v:textbox>
                <w:txbxContent>
                  <w:p w14:paraId="4E430473" w14:textId="7E20FCF1"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9E9DC" w14:textId="77777777" w:rsidR="00E962AA" w:rsidRDefault="00E962AA" w:rsidP="00213C82">
    <w:pPr>
      <w:pStyle w:val="Footer"/>
    </w:pPr>
    <w:r w:rsidRPr="00D55628">
      <w:rPr>
        <w:noProof/>
      </w:rPr>
      <mc:AlternateContent>
        <mc:Choice Requires="wps">
          <w:drawing>
            <wp:anchor distT="0" distB="0" distL="114300" distR="114300" simplePos="0" relativeHeight="251651584" behindDoc="1" locked="1" layoutInCell="1" allowOverlap="1" wp14:anchorId="016C0D6D" wp14:editId="0FB155A1">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5E0A2" w14:textId="2A9D75BE"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C0D6D" id="_x0000_t202" coordsize="21600,21600" o:spt="202" path="m,l,21600r21600,l21600,xe">
              <v:stroke joinstyle="miter"/>
              <v:path gradientshapeok="t" o:connecttype="rect"/>
            </v:shapetype>
            <v:shape id="_x0000_s1027" type="#_x0000_t202" alt="Title: Background Watermark Image" style="position:absolute;margin-left:0;margin-top:0;width:595.3pt;height:141.45pt;z-index:-2516648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0r0w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07OVs0bWT6ChJUEgYEYYTjCopHqCaMBBk2K9bctVQyj9kZAG8Qh&#10;IXYyuQ2ZzCLYqPOTzfkJFQVApdhgNC5XZpxm217xugFPY+MJeQ2tU3En6ueoDg0Hw8RxOww+O63O&#10;9+7W83he/A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h8u0r0wIAAOYFAAAOAAAAAAAAAAAAAAAAAC4CAABkcnMvZTJvRG9j&#10;LnhtbFBLAQItABQABgAIAAAAIQA0xUTO2wAAAAYBAAAPAAAAAAAAAAAAAAAAAC0FAABkcnMvZG93&#10;bnJldi54bWxQSwUGAAAAAAQABADzAAAANQYAAAAA&#10;" filled="f" stroked="f">
              <v:textbox>
                <w:txbxContent>
                  <w:p w14:paraId="57D5E0A2" w14:textId="2A9D75BE"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8695F" w14:textId="77777777" w:rsidR="00E962AA" w:rsidRDefault="00E962AA" w:rsidP="00BF3066">
    <w:pPr>
      <w:pStyle w:val="Footer"/>
      <w:spacing w:before="1600"/>
    </w:pPr>
    <w:r>
      <w:rPr>
        <w:noProof/>
      </w:rPr>
      <w:drawing>
        <wp:anchor distT="0" distB="0" distL="114300" distR="114300" simplePos="0" relativeHeight="251664896" behindDoc="1" locked="1" layoutInCell="1" allowOverlap="1" wp14:anchorId="40EF23BE" wp14:editId="10804934">
          <wp:simplePos x="0" y="0"/>
          <wp:positionH relativeFrom="page">
            <wp:align>right</wp:align>
          </wp:positionH>
          <wp:positionV relativeFrom="page">
            <wp:align>bottom</wp:align>
          </wp:positionV>
          <wp:extent cx="2408753" cy="1085850"/>
          <wp:effectExtent l="0" t="0" r="0" b="0"/>
          <wp:wrapNone/>
          <wp:docPr id="13"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3872" behindDoc="0" locked="1" layoutInCell="1" allowOverlap="1" wp14:anchorId="3E3314C6" wp14:editId="24851B92">
              <wp:simplePos x="0" y="0"/>
              <wp:positionH relativeFrom="page">
                <wp:align>left</wp:align>
              </wp:positionH>
              <wp:positionV relativeFrom="page">
                <wp:align>bottom</wp:align>
              </wp:positionV>
              <wp:extent cx="3848400" cy="720000"/>
              <wp:effectExtent l="0" t="0" r="0" b="0"/>
              <wp:wrapNone/>
              <wp:docPr id="1"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E1333E" w14:textId="77777777" w:rsidR="00E962AA" w:rsidRPr="009F69FA" w:rsidRDefault="00E962AA" w:rsidP="00213C82">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3314C6" id="_x0000_t202" coordsize="21600,21600" o:spt="202" path="m,l,21600r21600,l21600,xe">
              <v:stroke joinstyle="miter"/>
              <v:path gradientshapeok="t" o:connecttype="rect"/>
            </v:shapetype>
            <v:shape id="WebAddress" o:spid="_x0000_s1028" type="#_x0000_t202" style="position:absolute;margin-left:0;margin-top:0;width:303pt;height:56.7pt;z-index:251663872;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" filled="f" stroked="f" strokeweight=".5pt">
              <v:textbox inset="15mm">
                <w:txbxContent>
                  <w:p w14:paraId="7AE1333E" w14:textId="77777777" w:rsidR="00E962AA" w:rsidRPr="009F69FA" w:rsidRDefault="00E962AA" w:rsidP="00213C82">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60800" behindDoc="1" locked="1" layoutInCell="1" allowOverlap="1" wp14:anchorId="3DDB0309" wp14:editId="217F750D">
          <wp:simplePos x="0" y="0"/>
          <wp:positionH relativeFrom="page">
            <wp:align>right</wp:align>
          </wp:positionH>
          <wp:positionV relativeFrom="page">
            <wp:align>bottom</wp:align>
          </wp:positionV>
          <wp:extent cx="2422800" cy="1083600"/>
          <wp:effectExtent l="0" t="0" r="0" b="0"/>
          <wp:wrapNone/>
          <wp:docPr id="14"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8A432" w14:textId="77777777" w:rsidR="00D70A27" w:rsidRPr="008F5280" w:rsidRDefault="00D70A27" w:rsidP="008F5280">
      <w:pPr>
        <w:pStyle w:val="FootnoteSeparator"/>
      </w:pPr>
    </w:p>
    <w:p w14:paraId="054FD90D" w14:textId="77777777" w:rsidR="00D70A27" w:rsidRDefault="00D70A27"/>
  </w:footnote>
  <w:footnote w:type="continuationSeparator" w:id="0">
    <w:p w14:paraId="20F9F053" w14:textId="77777777" w:rsidR="00D70A27" w:rsidRDefault="00D70A27" w:rsidP="008F5280">
      <w:pPr>
        <w:pStyle w:val="FootnoteSeparator"/>
      </w:pPr>
    </w:p>
    <w:p w14:paraId="2F855C52" w14:textId="77777777" w:rsidR="00D70A27" w:rsidRDefault="00D70A27"/>
    <w:p w14:paraId="2A338A29" w14:textId="77777777" w:rsidR="00D70A27" w:rsidRDefault="00D70A27"/>
  </w:footnote>
  <w:footnote w:type="continuationNotice" w:id="1">
    <w:p w14:paraId="6564FD43" w14:textId="77777777" w:rsidR="00D70A27" w:rsidRDefault="00D70A27" w:rsidP="00D55628"/>
    <w:p w14:paraId="6E54F2F1" w14:textId="77777777" w:rsidR="00D70A27" w:rsidRDefault="00D70A27"/>
    <w:p w14:paraId="4BF8EE34" w14:textId="77777777" w:rsidR="00D70A27" w:rsidRDefault="00D70A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610E1370" w14:textId="77777777" w:rsidTr="00AC028D">
      <w:trPr>
        <w:trHeight w:hRule="exact" w:val="1418"/>
      </w:trPr>
      <w:tc>
        <w:tcPr>
          <w:tcW w:w="7761" w:type="dxa"/>
          <w:vAlign w:val="center"/>
        </w:tcPr>
        <w:p w14:paraId="527802BE" w14:textId="588D50EF" w:rsidR="00254A01" w:rsidRPr="00975ED3" w:rsidRDefault="00131200" w:rsidP="00AC028D">
          <w:pPr>
            <w:pStyle w:val="Header"/>
          </w:pPr>
          <w:fldSimple w:instr=" STYLEREF  Title  \* MERGEFORMAT ">
            <w:r w:rsidR="00C76AEB">
              <w:rPr>
                <w:noProof/>
              </w:rPr>
              <w:t>Recycling Industry Strategic Plan</w:t>
            </w:r>
          </w:fldSimple>
        </w:p>
      </w:tc>
    </w:tr>
  </w:tbl>
  <w:p w14:paraId="740C88A0" w14:textId="77777777" w:rsidR="00254A01" w:rsidRDefault="00254A01" w:rsidP="00254A01">
    <w:pPr>
      <w:pStyle w:val="Header"/>
    </w:pPr>
    <w:r w:rsidRPr="00806AB6">
      <w:rPr>
        <w:noProof/>
      </w:rPr>
      <mc:AlternateContent>
        <mc:Choice Requires="wps">
          <w:drawing>
            <wp:anchor distT="0" distB="0" distL="114300" distR="114300" simplePos="0" relativeHeight="251657728" behindDoc="1" locked="0" layoutInCell="1" allowOverlap="1" wp14:anchorId="58EB975E" wp14:editId="2C4FA0BA">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4"/>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34C29" id="TriangleRight" o:spid="_x0000_s1026" style="position:absolute;margin-left:56.7pt;margin-top:22.7pt;width:68.05pt;height:70.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" path="m1339,1419l669,,,1419r1339,xe" fillcolor="#201547 [320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5680" behindDoc="1" locked="0" layoutInCell="1" allowOverlap="1" wp14:anchorId="5BD31E9D" wp14:editId="05D5DD4F">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accent6"/>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E30437" id="TriangleLeft" o:spid="_x0000_s1026" style="position:absolute;margin-left:22.7pt;margin-top:22.7pt;width:68.05pt;height:70.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" path="m,l665,1419,1334,,,xe" fillcolor="#797391 [3209]"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4656" behindDoc="1" locked="0" layoutInCell="1" allowOverlap="1" wp14:anchorId="3A6D58EC" wp14:editId="7897DC17">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392F7EF" id="Rectangle" o:spid="_x0000_s1026" style="position:absolute;margin-left:22.7pt;margin-top:22.7pt;width:552.75pt;height:70.8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1FE25345"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1348A245" w14:textId="77777777" w:rsidTr="00AC028D">
      <w:trPr>
        <w:trHeight w:hRule="exact" w:val="1418"/>
      </w:trPr>
      <w:tc>
        <w:tcPr>
          <w:tcW w:w="7761" w:type="dxa"/>
          <w:vAlign w:val="center"/>
        </w:tcPr>
        <w:p w14:paraId="6C94608B" w14:textId="3EC589AA" w:rsidR="00254A01" w:rsidRPr="00975ED3" w:rsidRDefault="00131200" w:rsidP="00AC028D">
          <w:pPr>
            <w:pStyle w:val="Header"/>
          </w:pPr>
          <w:fldSimple w:instr=" STYLEREF  Title  \* MERGEFORMAT ">
            <w:r>
              <w:rPr>
                <w:noProof/>
              </w:rPr>
              <w:t>Recycling Industry Strategic Plan</w:t>
            </w:r>
          </w:fldSimple>
        </w:p>
      </w:tc>
    </w:tr>
  </w:tbl>
  <w:p w14:paraId="6485E896" w14:textId="77777777" w:rsidR="00254A01" w:rsidRDefault="00254A01" w:rsidP="00254A01">
    <w:pPr>
      <w:pStyle w:val="Header"/>
    </w:pPr>
    <w:r w:rsidRPr="00806AB6">
      <w:rPr>
        <w:noProof/>
      </w:rPr>
      <mc:AlternateContent>
        <mc:Choice Requires="wps">
          <w:drawing>
            <wp:anchor distT="0" distB="0" distL="114300" distR="114300" simplePos="0" relativeHeight="251662848" behindDoc="1" locked="0" layoutInCell="1" allowOverlap="1" wp14:anchorId="61FF95F9" wp14:editId="74E347A0">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4"/>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EA9CE4" id="TriangleRight" o:spid="_x0000_s1026" style="position:absolute;margin-left:56.7pt;margin-top:22.7pt;width:68.05pt;height:70.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" path="m1339,1419l669,,,1419r1339,xe" fillcolor="#201547 [320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1824" behindDoc="1" locked="0" layoutInCell="1" allowOverlap="1" wp14:anchorId="40C97FC6" wp14:editId="4E3FCD45">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accent6"/>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6BC808" id="TriangleLeft" o:spid="_x0000_s1026" style="position:absolute;margin-left:22.7pt;margin-top:22.7pt;width:68.05pt;height:70.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" path="m,l665,1419,1334,,,xe" fillcolor="#797391 [3209]"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9776" behindDoc="1" locked="0" layoutInCell="1" allowOverlap="1" wp14:anchorId="2D7A4669" wp14:editId="00B2AB8F">
              <wp:simplePos x="0" y="0"/>
              <wp:positionH relativeFrom="page">
                <wp:posOffset>288290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9C119D" id="Rectangle" o:spid="_x0000_s1026" style="position:absolute;margin-left:22.7pt;margin-top:22.7pt;width:552.75pt;height:70.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AQZfrM/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0038B330" w14:textId="77777777" w:rsidR="00254A01" w:rsidRDefault="00254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F902" w14:textId="77777777" w:rsidR="00E962AA" w:rsidRPr="00E97294" w:rsidRDefault="00E962AA" w:rsidP="00E97294">
    <w:pPr>
      <w:pStyle w:val="Header"/>
    </w:pPr>
    <w:r w:rsidRPr="00806AB6">
      <w:rPr>
        <w:noProof/>
      </w:rPr>
      <mc:AlternateContent>
        <mc:Choice Requires="wps">
          <w:drawing>
            <wp:anchor distT="0" distB="0" distL="114300" distR="114300" simplePos="0" relativeHeight="251656704" behindDoc="1" locked="0" layoutInCell="1" allowOverlap="1" wp14:anchorId="57D781CD" wp14:editId="212EBD0F">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4"/>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E194E6" id="TriangleRight" o:spid="_x0000_s1026" style="position:absolute;margin-left:56.7pt;margin-top:22.7pt;width:68.05pt;height:70.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" path="m1339,1419l669,,,1419r1339,xe" fillcolor="#201547 [320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752" behindDoc="1" locked="0" layoutInCell="1" allowOverlap="1" wp14:anchorId="464A4C55" wp14:editId="1917AB70">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DDB6D7" id="TriangleBottom" o:spid="_x0000_s1026" style="position:absolute;margin-left:56.7pt;margin-top:93.55pt;width:68.05pt;height:70.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HxX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" path="m,l669,1415,1339,,,xe" fillcolor="#99e0dd [3206]"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3632" behindDoc="1" locked="0" layoutInCell="1" allowOverlap="1" wp14:anchorId="7E0CDB45" wp14:editId="3C18AA00">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accent6"/>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D22A06" id="TriangleLeft" o:spid="_x0000_s1026" style="position:absolute;margin-left:22.7pt;margin-top:22.7pt;width:68.05pt;height:70.8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" path="m,l665,1419,1334,,,xe" fillcolor="#797391 [3209]"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2608" behindDoc="1" locked="0" layoutInCell="1" allowOverlap="1" wp14:anchorId="436B2070" wp14:editId="193E9253">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C0325EB" id="Rectangle" o:spid="_x0000_s1026" style="position:absolute;margin-left:22.7pt;margin-top:22.7pt;width:552.75pt;height:70.8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EEDD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00B2A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3"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4"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5"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545EC4"/>
    <w:multiLevelType w:val="multilevel"/>
    <w:tmpl w:val="7A2C779C"/>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3"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7C971D8"/>
    <w:multiLevelType w:val="hybridMultilevel"/>
    <w:tmpl w:val="53F0B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7"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00B2A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0"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1"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2"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18"/>
  </w:num>
  <w:num w:numId="2">
    <w:abstractNumId w:val="28"/>
  </w:num>
  <w:num w:numId="3">
    <w:abstractNumId w:val="25"/>
  </w:num>
  <w:num w:numId="4">
    <w:abstractNumId w:val="32"/>
  </w:num>
  <w:num w:numId="5">
    <w:abstractNumId w:val="15"/>
  </w:num>
  <w:num w:numId="6">
    <w:abstractNumId w:val="12"/>
  </w:num>
  <w:num w:numId="7">
    <w:abstractNumId w:val="11"/>
  </w:num>
  <w:num w:numId="8">
    <w:abstractNumId w:val="10"/>
  </w:num>
  <w:num w:numId="9">
    <w:abstractNumId w:val="29"/>
  </w:num>
  <w:num w:numId="10">
    <w:abstractNumId w:val="13"/>
  </w:num>
  <w:num w:numId="11">
    <w:abstractNumId w:val="1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1"/>
    <w:lvlOverride w:ilvl="0">
      <w:startOverride w:val="1"/>
    </w:lvlOverride>
  </w:num>
  <w:num w:numId="29">
    <w:abstractNumId w:val="19"/>
  </w:num>
  <w:num w:numId="30">
    <w:abstractNumId w:val="30"/>
  </w:num>
  <w:num w:numId="31">
    <w:abstractNumId w:val="8"/>
  </w:num>
  <w:num w:numId="32">
    <w:abstractNumId w:val="27"/>
  </w:num>
  <w:num w:numId="33">
    <w:abstractNumId w:val="20"/>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24"/>
  </w:num>
  <w:num w:numId="44">
    <w:abstractNumId w:val="11"/>
  </w:num>
  <w:num w:numId="45">
    <w:abstractNumId w:val="11"/>
  </w:num>
  <w:num w:numId="4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8913"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Corporate"/>
    <w:docVar w:name="TOC" w:val="True"/>
    <w:docVar w:name="TOCNew" w:val="True"/>
    <w:docVar w:name="Version" w:val="1"/>
    <w:docVar w:name="WebAddress" w:val="False"/>
  </w:docVars>
  <w:rsids>
    <w:rsidRoot w:val="00D70A27"/>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5B63"/>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0C7"/>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7AE"/>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727"/>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200"/>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2D0"/>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24C"/>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7F1"/>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17FF2"/>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216"/>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30"/>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394"/>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94A"/>
    <w:rsid w:val="003B6F54"/>
    <w:rsid w:val="003B712E"/>
    <w:rsid w:val="003B735C"/>
    <w:rsid w:val="003B7430"/>
    <w:rsid w:val="003B7EC7"/>
    <w:rsid w:val="003C0482"/>
    <w:rsid w:val="003C05CC"/>
    <w:rsid w:val="003C091E"/>
    <w:rsid w:val="003C09E7"/>
    <w:rsid w:val="003C0BED"/>
    <w:rsid w:val="003C16C4"/>
    <w:rsid w:val="003C18AD"/>
    <w:rsid w:val="003C1EA3"/>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D08"/>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753"/>
    <w:rsid w:val="00487851"/>
    <w:rsid w:val="004879B6"/>
    <w:rsid w:val="00487EC0"/>
    <w:rsid w:val="00487EC7"/>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4EF6"/>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DA"/>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4E0E"/>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89F"/>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33"/>
    <w:rsid w:val="005D497A"/>
    <w:rsid w:val="005D4AA8"/>
    <w:rsid w:val="005D619B"/>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839"/>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71C"/>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634"/>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E49"/>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1"/>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2BC"/>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85C"/>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9AC"/>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132"/>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5D48"/>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1BDD"/>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2D3"/>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6E9"/>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8"/>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8FD"/>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0B46"/>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6423"/>
    <w:rsid w:val="009866A0"/>
    <w:rsid w:val="009866B2"/>
    <w:rsid w:val="00986D0E"/>
    <w:rsid w:val="00986E15"/>
    <w:rsid w:val="009871C5"/>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05"/>
    <w:rsid w:val="009A2131"/>
    <w:rsid w:val="009A2189"/>
    <w:rsid w:val="009A228A"/>
    <w:rsid w:val="009A253C"/>
    <w:rsid w:val="009A2627"/>
    <w:rsid w:val="009A28F9"/>
    <w:rsid w:val="009A2E7A"/>
    <w:rsid w:val="009A2F7F"/>
    <w:rsid w:val="009A347B"/>
    <w:rsid w:val="009A39B3"/>
    <w:rsid w:val="009A3A46"/>
    <w:rsid w:val="009A433C"/>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830"/>
    <w:rsid w:val="009B0ED2"/>
    <w:rsid w:val="009B0F6A"/>
    <w:rsid w:val="009B1003"/>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42F"/>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CE8"/>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13D"/>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1D43"/>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93C"/>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2C"/>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693"/>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7C0"/>
    <w:rsid w:val="00AE5A7C"/>
    <w:rsid w:val="00AE6090"/>
    <w:rsid w:val="00AE6236"/>
    <w:rsid w:val="00AE6583"/>
    <w:rsid w:val="00AE6630"/>
    <w:rsid w:val="00AE6724"/>
    <w:rsid w:val="00AE6BCD"/>
    <w:rsid w:val="00AE710C"/>
    <w:rsid w:val="00AE7375"/>
    <w:rsid w:val="00AE76F3"/>
    <w:rsid w:val="00AE77D6"/>
    <w:rsid w:val="00AF0002"/>
    <w:rsid w:val="00AF0344"/>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0FE"/>
    <w:rsid w:val="00BA0307"/>
    <w:rsid w:val="00BA0612"/>
    <w:rsid w:val="00BA0760"/>
    <w:rsid w:val="00BA0E6D"/>
    <w:rsid w:val="00BA1061"/>
    <w:rsid w:val="00BA12BF"/>
    <w:rsid w:val="00BA1490"/>
    <w:rsid w:val="00BA156B"/>
    <w:rsid w:val="00BA1605"/>
    <w:rsid w:val="00BA287A"/>
    <w:rsid w:val="00BA293F"/>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6FC1"/>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1FB"/>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2D"/>
    <w:rsid w:val="00C766E2"/>
    <w:rsid w:val="00C76AEB"/>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2DE6"/>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CF7F14"/>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94B"/>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A0"/>
    <w:rsid w:val="00D21CD3"/>
    <w:rsid w:val="00D21E8A"/>
    <w:rsid w:val="00D2221E"/>
    <w:rsid w:val="00D2267C"/>
    <w:rsid w:val="00D226A7"/>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A27"/>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1CE"/>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7A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BF6"/>
    <w:rsid w:val="00DE5C5D"/>
    <w:rsid w:val="00DE710A"/>
    <w:rsid w:val="00DE79CA"/>
    <w:rsid w:val="00DE7F6D"/>
    <w:rsid w:val="00DF04F9"/>
    <w:rsid w:val="00DF0741"/>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381"/>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70"/>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1E3"/>
    <w:rsid w:val="00E222FC"/>
    <w:rsid w:val="00E223D9"/>
    <w:rsid w:val="00E22CB9"/>
    <w:rsid w:val="00E22F11"/>
    <w:rsid w:val="00E230CB"/>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258D"/>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2EFB"/>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6F5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2F37"/>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6641"/>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9EB"/>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5809"/>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C63"/>
    <w:rsid w:val="00FF2EC4"/>
    <w:rsid w:val="00FF3625"/>
    <w:rsid w:val="00FF36AA"/>
    <w:rsid w:val="00FF3D9F"/>
    <w:rsid w:val="00FF4055"/>
    <w:rsid w:val="00FF4786"/>
    <w:rsid w:val="00FF4BA5"/>
    <w:rsid w:val="00FF4D59"/>
    <w:rsid w:val="00FF5169"/>
    <w:rsid w:val="00FF5328"/>
    <w:rsid w:val="00FF5399"/>
    <w:rsid w:val="00FF58A7"/>
    <w:rsid w:val="00FF6263"/>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style="mso-position-horizontal-relative:page;mso-position-vertical-relative:page" stroke="f">
      <v:stroke on="f"/>
      <o:colormru v:ext="edit" colors="white"/>
    </o:shapedefaults>
    <o:shapelayout v:ext="edit">
      <o:idmap v:ext="edit" data="1"/>
    </o:shapelayout>
  </w:shapeDefaults>
  <w:decimalSymbol w:val="."/>
  <w:listSeparator w:val=","/>
  <w14:docId w14:val="79127EDE"/>
  <w15:docId w15:val="{DC7C2489-7099-402C-959A-71CAD40C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00B2A9" w:themeColor="text2"/>
        <w:bottom w:val="single" w:sz="8" w:space="0" w:color="00B2A9" w:themeColor="text2"/>
        <w:insideH w:val="single" w:sz="8" w:space="0" w:color="00B2A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00B2A9" w:themeFill="text2"/>
      </w:tcPr>
    </w:tblStylePr>
    <w:tblStylePr w:type="lastRow">
      <w:rPr>
        <w:b w:val="0"/>
      </w:rPr>
    </w:tblStylePr>
    <w:tblStylePr w:type="lastCol">
      <w:pPr>
        <w:jc w:val="left"/>
      </w:pPr>
    </w:tblStylePr>
    <w:tblStylePr w:type="band1Vert">
      <w:tblPr/>
      <w:tcPr>
        <w:shd w:val="clear" w:color="auto" w:fill="E5F7F6"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00B2A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00B2A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00B2A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00B2A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00B2A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00B2A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E5F7F6"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E5F7F6"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00B2A9" w:themeColor="text2"/>
        <w:left w:val="single" w:sz="4" w:space="0" w:color="00B2A9" w:themeColor="text2"/>
        <w:bottom w:val="single" w:sz="4" w:space="0" w:color="00B2A9" w:themeColor="text2"/>
        <w:right w:val="single" w:sz="4" w:space="0" w:color="00B2A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00B2A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00B2A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D70A27"/>
    <w:pPr>
      <w:spacing w:line="240" w:lineRule="auto"/>
    </w:pPr>
    <w:rPr>
      <w:color w:val="FFFFFF"/>
      <w:sz w:val="24"/>
    </w:rPr>
    <w:tblPr>
      <w:tblCellMar>
        <w:top w:w="227" w:type="dxa"/>
        <w:left w:w="0" w:type="dxa"/>
        <w:bottom w:w="227" w:type="dxa"/>
        <w:right w:w="0" w:type="dxa"/>
      </w:tblCellMar>
    </w:tblPr>
    <w:tcPr>
      <w:shd w:val="clear" w:color="auto" w:fill="00B2A9"/>
    </w:tcPr>
  </w:style>
  <w:style w:type="paragraph" w:customStyle="1" w:styleId="BodyText100ThemeColour">
    <w:name w:val="Body Text 100% Theme Colour"/>
    <w:basedOn w:val="BodyText"/>
    <w:qFormat/>
    <w:rsid w:val="00096B2D"/>
    <w:rPr>
      <w:color w:val="00B2A9"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rsid w:val="007362BC"/>
    <w:rPr>
      <w:vanish/>
      <w:color w:val="FF0000"/>
      <w:sz w:val="16"/>
      <w:u w:val="dotted"/>
    </w:rPr>
  </w:style>
  <w:style w:type="character" w:customStyle="1" w:styleId="Heading1Char">
    <w:name w:val="Heading 1 Char"/>
    <w:basedOn w:val="DefaultParagraphFont"/>
    <w:link w:val="Heading1"/>
    <w:rsid w:val="00A209C4"/>
    <w:rPr>
      <w:b/>
      <w:bCs/>
      <w:color w:val="00B2A9" w:themeColor="text2"/>
      <w:kern w:val="32"/>
      <w:sz w:val="40"/>
      <w:szCs w:val="32"/>
    </w:rPr>
  </w:style>
  <w:style w:type="character" w:customStyle="1" w:styleId="Heading2Char">
    <w:name w:val="Heading 2 Char"/>
    <w:basedOn w:val="DefaultParagraphFont"/>
    <w:link w:val="Heading2"/>
    <w:rsid w:val="001306D2"/>
    <w:rPr>
      <w:b/>
      <w:bCs/>
      <w:iCs/>
      <w:color w:val="00B2A9" w:themeColor="text2"/>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paragraph">
    <w:name w:val="paragraph"/>
    <w:basedOn w:val="Normal"/>
    <w:rsid w:val="00D70A27"/>
    <w:pPr>
      <w:spacing w:line="240" w:lineRule="auto"/>
    </w:pPr>
    <w:rPr>
      <w:rFonts w:ascii="Times New Roman" w:hAnsi="Times New Roman" w:cs="Times New Roman"/>
      <w:color w:val="auto"/>
      <w:sz w:val="24"/>
      <w:szCs w:val="24"/>
    </w:rPr>
  </w:style>
  <w:style w:type="character" w:customStyle="1" w:styleId="normaltextrun1">
    <w:name w:val="normaltextrun1"/>
    <w:basedOn w:val="DefaultParagraphFont"/>
    <w:rsid w:val="00D70A27"/>
  </w:style>
  <w:style w:type="character" w:customStyle="1" w:styleId="eop">
    <w:name w:val="eop"/>
    <w:basedOn w:val="DefaultParagraphFont"/>
    <w:rsid w:val="00D70A27"/>
  </w:style>
  <w:style w:type="character" w:styleId="UnresolvedMention">
    <w:name w:val="Unresolved Mention"/>
    <w:basedOn w:val="DefaultParagraphFont"/>
    <w:uiPriority w:val="99"/>
    <w:semiHidden/>
    <w:unhideWhenUsed/>
    <w:rsid w:val="00FF2C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environment.vic.gov.au/sustainability/victorians-urged-to-keep-recycling" TargetMode="External"/><Relationship Id="rId3" Type="http://schemas.openxmlformats.org/officeDocument/2006/relationships/styles" Target="styles.xml"/><Relationship Id="rId21" Type="http://schemas.openxmlformats.org/officeDocument/2006/relationships/hyperlink" Target="http://www.relayservice.com.a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ustainability.vic.gov.au/About-Us/Grants-and-Funding/Resource-Recovery-Research-and-Development" TargetMode="External"/><Relationship Id="rId2" Type="http://schemas.openxmlformats.org/officeDocument/2006/relationships/numbering" Target="numbering.xml"/><Relationship Id="rId16" Type="http://schemas.openxmlformats.org/officeDocument/2006/relationships/hyperlink" Target="http://www.sustainability.vic.gov.au/About-Us/Grants-and-Funding/Resource-recovery-infrastructure-fund" TargetMode="External"/><Relationship Id="rId20" Type="http://schemas.openxmlformats.org/officeDocument/2006/relationships/hyperlink" Target="mailto:customer.service@delwp.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delwp.vic.gov.au"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0f\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00B2A9"/>
      </a:dk2>
      <a:lt2>
        <a:srgbClr val="E5F7F6"/>
      </a:lt2>
      <a:accent1>
        <a:srgbClr val="00B2A9"/>
      </a:accent1>
      <a:accent2>
        <a:srgbClr val="66D1CB"/>
      </a:accent2>
      <a:accent3>
        <a:srgbClr val="99E0DD"/>
      </a:accent3>
      <a:accent4>
        <a:srgbClr val="201547"/>
      </a:accent4>
      <a:accent5>
        <a:srgbClr val="4D446C"/>
      </a:accent5>
      <a:accent6>
        <a:srgbClr val="797391"/>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2861B-25A8-4E6A-881C-F8F4CD75B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2</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Lyall W Johnson (DELWP)</dc:creator>
  <cp:keywords/>
  <dc:description/>
  <cp:lastModifiedBy>Charles K Tan (DELWP)</cp:lastModifiedBy>
  <cp:revision>2</cp:revision>
  <cp:lastPrinted>2018-07-03T23:04:00Z</cp:lastPrinted>
  <dcterms:created xsi:type="dcterms:W3CDTF">2019-01-24T23:31:00Z</dcterms:created>
  <dcterms:modified xsi:type="dcterms:W3CDTF">2019-01-24T23:31:00Z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